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94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23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и науки Республики Дагестан</w:t>
      </w:r>
    </w:p>
    <w:p>
      <w:pPr>
        <w:autoSpaceDN w:val="0"/>
        <w:autoSpaceDE w:val="0"/>
        <w:widowControl/>
        <w:spacing w:line="230" w:lineRule="auto" w:before="670" w:after="0"/>
        <w:ind w:left="184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Администрация Муниципального образования Акушинский район</w:t>
      </w:r>
    </w:p>
    <w:p>
      <w:pPr>
        <w:autoSpaceDN w:val="0"/>
        <w:autoSpaceDE w:val="0"/>
        <w:widowControl/>
        <w:spacing w:line="230" w:lineRule="auto" w:before="670" w:after="1376"/>
        <w:ind w:left="0" w:right="325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МКОУ "Алиханмахинская СОШ"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28"/>
        <w:gridCol w:w="3428"/>
        <w:gridCol w:w="3428"/>
      </w:tblGrid>
      <w:tr>
        <w:trPr>
          <w:trHeight w:hRule="exact" w:val="274"/>
        </w:trPr>
        <w:tc>
          <w:tcPr>
            <w:tcW w:type="dxa" w:w="3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type="dxa" w:w="34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3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type="dxa" w:w="3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00"/>
        </w:trPr>
        <w:tc>
          <w:tcPr>
            <w:tcW w:type="dxa" w:w="3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Руководитель методическим</w:t>
            </w:r>
          </w:p>
        </w:tc>
        <w:tc>
          <w:tcPr>
            <w:tcW w:type="dxa" w:w="34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center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Заместитель директора по УВР</w:t>
            </w:r>
          </w:p>
        </w:tc>
        <w:tc>
          <w:tcPr>
            <w:tcW w:type="dxa" w:w="3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 xml:space="preserve">директор </w:t>
            </w:r>
          </w:p>
        </w:tc>
      </w:tr>
      <w:tr>
        <w:trPr>
          <w:trHeight w:hRule="exact" w:val="400"/>
        </w:trPr>
        <w:tc>
          <w:tcPr>
            <w:tcW w:type="dxa" w:w="3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 xml:space="preserve">объединением учителей </w:t>
            </w:r>
          </w:p>
        </w:tc>
        <w:tc>
          <w:tcPr>
            <w:tcW w:type="dxa" w:w="342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3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______________Алиева П.Т.</w:t>
            </w:r>
          </w:p>
        </w:tc>
        <w:tc>
          <w:tcPr>
            <w:tcW w:type="dxa" w:w="350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______________Сайпутинов М.Г.</w:t>
            </w:r>
          </w:p>
        </w:tc>
      </w:tr>
      <w:tr>
        <w:trPr>
          <w:trHeight w:hRule="exact" w:val="116"/>
        </w:trPr>
        <w:tc>
          <w:tcPr>
            <w:tcW w:type="dxa" w:w="320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______________Магомедова З.К.</w:t>
            </w:r>
          </w:p>
        </w:tc>
        <w:tc>
          <w:tcPr>
            <w:tcW w:type="dxa" w:w="3428"/>
            <w:vMerge/>
            <w:tcBorders/>
          </w:tcPr>
          <w:p/>
        </w:tc>
        <w:tc>
          <w:tcPr>
            <w:tcW w:type="dxa" w:w="3428"/>
            <w:vMerge/>
            <w:tcBorders/>
          </w:tcPr>
          <w:p/>
        </w:tc>
      </w:tr>
      <w:tr>
        <w:trPr>
          <w:trHeight w:hRule="exact" w:val="304"/>
        </w:trPr>
        <w:tc>
          <w:tcPr>
            <w:tcW w:type="dxa" w:w="3428"/>
            <w:vMerge/>
            <w:tcBorders/>
          </w:tcPr>
          <w:p/>
        </w:tc>
        <w:tc>
          <w:tcPr>
            <w:tcW w:type="dxa" w:w="34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3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№2</w:t>
            </w:r>
          </w:p>
        </w:tc>
        <w:tc>
          <w:tcPr>
            <w:tcW w:type="dxa" w:w="3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№3</w:t>
            </w:r>
          </w:p>
        </w:tc>
      </w:tr>
      <w:tr>
        <w:trPr>
          <w:trHeight w:hRule="exact" w:val="300"/>
        </w:trPr>
        <w:tc>
          <w:tcPr>
            <w:tcW w:type="dxa" w:w="3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42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4" w:after="0"/>
              <w:ind w:left="3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"29" 07  2022 г.</w:t>
            </w:r>
          </w:p>
        </w:tc>
        <w:tc>
          <w:tcPr>
            <w:tcW w:type="dxa" w:w="350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4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"29" 072022 г.</w:t>
            </w:r>
          </w:p>
        </w:tc>
      </w:tr>
      <w:tr>
        <w:trPr>
          <w:trHeight w:hRule="exact" w:val="384"/>
        </w:trPr>
        <w:tc>
          <w:tcPr>
            <w:tcW w:type="dxa" w:w="3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"29" 072022 г.</w:t>
            </w:r>
          </w:p>
        </w:tc>
        <w:tc>
          <w:tcPr>
            <w:tcW w:type="dxa" w:w="3428"/>
            <w:vMerge/>
            <w:tcBorders/>
          </w:tcPr>
          <w:p/>
        </w:tc>
        <w:tc>
          <w:tcPr>
            <w:tcW w:type="dxa" w:w="3428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230" w:lineRule="auto" w:before="978" w:after="0"/>
        <w:ind w:left="0" w:right="3642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414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2421329)</w:t>
      </w:r>
    </w:p>
    <w:p>
      <w:pPr>
        <w:autoSpaceDN w:val="0"/>
        <w:autoSpaceDE w:val="0"/>
        <w:widowControl/>
        <w:spacing w:line="230" w:lineRule="auto" w:before="166" w:after="0"/>
        <w:ind w:left="0" w:right="401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</w:p>
    <w:p>
      <w:pPr>
        <w:autoSpaceDN w:val="0"/>
        <w:autoSpaceDE w:val="0"/>
        <w:widowControl/>
        <w:spacing w:line="230" w:lineRule="auto" w:before="70" w:after="0"/>
        <w:ind w:left="0" w:right="443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«История»</w:t>
      </w:r>
    </w:p>
    <w:p>
      <w:pPr>
        <w:autoSpaceDN w:val="0"/>
        <w:autoSpaceDE w:val="0"/>
        <w:widowControl/>
        <w:spacing w:line="230" w:lineRule="auto" w:before="670" w:after="0"/>
        <w:ind w:left="0" w:right="2728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5 класса основного общего образования</w:t>
      </w:r>
    </w:p>
    <w:p>
      <w:pPr>
        <w:autoSpaceDN w:val="0"/>
        <w:autoSpaceDE w:val="0"/>
        <w:widowControl/>
        <w:spacing w:line="230" w:lineRule="auto" w:before="70" w:after="0"/>
        <w:ind w:left="0" w:right="361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2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Джамалутдинов Магомед Зайтуевич</w:t>
      </w:r>
    </w:p>
    <w:p>
      <w:pPr>
        <w:autoSpaceDN w:val="0"/>
        <w:autoSpaceDE w:val="0"/>
        <w:widowControl/>
        <w:spacing w:line="230" w:lineRule="auto" w:before="70" w:after="0"/>
        <w:ind w:left="0" w:right="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истории</w:t>
      </w:r>
    </w:p>
    <w:p>
      <w:pPr>
        <w:sectPr>
          <w:pgSz w:w="11900" w:h="16840"/>
          <w:pgMar w:top="298" w:right="878" w:bottom="1440" w:left="738" w:header="720" w:footer="720" w:gutter="0"/>
          <w:cols w:space="720" w:num="1" w:equalWidth="0"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402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С. Алиханмахи 2022</w:t>
      </w:r>
    </w:p>
    <w:p>
      <w:pPr>
        <w:sectPr>
          <w:pgSz w:w="11900" w:h="16840"/>
          <w:pgMar w:top="298" w:right="1440" w:bottom="1440" w:left="1440" w:header="720" w:footer="720" w:gutter="0"/>
          <w:cols w:space="720" w:num="1" w:equalWidth="0"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21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ОБЩАЯ ХАРАКТЕРИСТИКА УЧЕБНОГО ПРЕДМЕТА «ИСТОРИЯ»</w:t>
      </w:r>
    </w:p>
    <w:p>
      <w:pPr>
        <w:autoSpaceDN w:val="0"/>
        <w:autoSpaceDE w:val="0"/>
        <w:widowControl/>
        <w:spacing w:line="283" w:lineRule="auto" w:before="166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Место предмета «История» в системе школьного образования определяется его познавательным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мировоззренческим значением, воспитательным потенциалом, вкладом в становление личности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молодого человека. История представляет собирательную картину жизни людей во времени,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социального, созидательного, нравственного опыта. Она служит важным ресурсом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самоидентификации личности в окружающем социуме, культурной среде от уровня семьи до уровня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своей страны и мира в целом. История дает возможность познания и понимания человека и общества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связи прошлого, настоящего и будущего.</w:t>
      </w:r>
    </w:p>
    <w:p>
      <w:pPr>
        <w:autoSpaceDN w:val="0"/>
        <w:autoSpaceDE w:val="0"/>
        <w:widowControl/>
        <w:spacing w:line="230" w:lineRule="auto" w:before="38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«ИСТОРИЯ»</w:t>
      </w:r>
    </w:p>
    <w:p>
      <w:pPr>
        <w:autoSpaceDN w:val="0"/>
        <w:autoSpaceDE w:val="0"/>
        <w:widowControl/>
        <w:spacing w:line="286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Целью школьного исторического образования является формирование и развитие личности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школьника, способного к самоидентификации и определению своих ценностных ориентиров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основе осмысления и освоения исторического опыта своей страны и человечества в целом, активно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творчески применяющего исторические знания и предметные умения в учебной и социальной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практике. Данная цель предполагает формирование у обучающихся целостной картины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мировой истории, понимание места и роли современной России в мире, важности вклада каждого 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народа, его культуры в общую историю страны и мировую историю, формирование личностной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позиции по отношению к прошлому и настоящему Отечества.</w:t>
      </w:r>
    </w:p>
    <w:p>
      <w:pPr>
        <w:autoSpaceDN w:val="0"/>
        <w:autoSpaceDE w:val="0"/>
        <w:widowControl/>
        <w:spacing w:line="262" w:lineRule="auto" w:before="70" w:after="0"/>
        <w:ind w:left="0" w:right="576" w:firstLine="0"/>
        <w:jc w:val="center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Задачи изучения истории на всех уровнях общего образования определяются Федеральными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государственными образовательными стандартами (в соответствии с ФЗ-273 «Об образовании»).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основной школе ключевыми задачами являются:</w:t>
      </w:r>
    </w:p>
    <w:p>
      <w:pPr>
        <w:autoSpaceDN w:val="0"/>
        <w:autoSpaceDE w:val="0"/>
        <w:widowControl/>
        <w:spacing w:line="271" w:lineRule="auto" w:before="178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у молодого поколения ориентиров для гражданской, этнонациональной,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социальной, культурной самоовладение знаниями об основных этапах развития человеческого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общества, при особом внимании к месту и роли России во всемирно-историческом процессе;</w:t>
      </w:r>
    </w:p>
    <w:p>
      <w:pPr>
        <w:autoSpaceDN w:val="0"/>
        <w:autoSpaceDE w:val="0"/>
        <w:widowControl/>
        <w:spacing w:line="276" w:lineRule="auto" w:before="190" w:after="0"/>
        <w:ind w:left="42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воспитание учащихся в духе патриотизма, уважения к своему Отечеству —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многонациональному Российскому государству, в соответствии с идеями взаимопонимания,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согласия и мира между людьми и народами, в духе демократических ценностей современного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общества;</w:t>
      </w:r>
    </w:p>
    <w:p>
      <w:pPr>
        <w:autoSpaceDN w:val="0"/>
        <w:autoSpaceDE w:val="0"/>
        <w:widowControl/>
        <w:spacing w:line="271" w:lineRule="auto" w:before="192" w:after="0"/>
        <w:ind w:left="42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развитие способностей учащихся анализировать содержащуюся в различных источниках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информацию о событиях и явлениях прошлого и настоящего, рассматривать события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соответствии с принципом историзма, в их динамике, взаимосвязи и взаимообусловленности;</w:t>
      </w:r>
    </w:p>
    <w:p>
      <w:pPr>
        <w:autoSpaceDN w:val="0"/>
        <w:autoSpaceDE w:val="0"/>
        <w:widowControl/>
        <w:spacing w:line="281" w:lineRule="auto" w:before="190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формирование у школьников умений применять исторические знания в учебной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внешкольной деятельности, в современном поликультурном, полиэтничном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многоконфессиональном обществе (Концепция преподавания учебного курса «История России»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образовательных организациях Российской Федерации, реализующих основные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общеобразовательные программы // Преподавание истории и обществознания в школе. 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2020. — № 8. — С. 7—8).</w:t>
      </w:r>
    </w:p>
    <w:p>
      <w:pPr>
        <w:autoSpaceDN w:val="0"/>
        <w:autoSpaceDE w:val="0"/>
        <w:widowControl/>
        <w:spacing w:line="230" w:lineRule="auto" w:before="514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МЕСТО УЧЕБНОГО ПРЕДМЕТА «ИСТОРИЯ» В УЧЕБНОМ ПЛАНЕ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соответствии с учебным планом общее количество времени на учебный года обучения составляет</w:t>
      </w:r>
    </w:p>
    <w:p>
      <w:pPr>
        <w:sectPr>
          <w:pgSz w:w="11900" w:h="16840"/>
          <w:pgMar w:top="436" w:right="650" w:bottom="450" w:left="666" w:header="720" w:footer="720" w:gutter="0"/>
          <w:cols w:space="720" w:num="1" w:equalWidth="0"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68 часов. Недельная нагрузка составляет 2 часа, при 34 учебных неделях. </w:t>
      </w:r>
    </w:p>
    <w:p>
      <w:pPr>
        <w:sectPr>
          <w:pgSz w:w="11900" w:h="16840"/>
          <w:pgMar w:top="286" w:right="1440" w:bottom="1440" w:left="666" w:header="720" w:footer="720" w:gutter="0"/>
          <w:cols w:space="720" w:num="1" w:equalWidth="0"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autoSpaceDE w:val="0"/>
        <w:widowControl/>
        <w:spacing w:line="230" w:lineRule="auto" w:before="346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ИСТОРИЯ ДРЕВНЕГО МИРА 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Введение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Что изучает история. Источники исторических знаний. Специальные (вспомогательные)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исторические дисциплины. Историческая хронология (счет лет «до н. э.» и «н. э.»). Историческая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карта.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ПЕРВОБЫТНОСТЬ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Происхождение, расселение и эволюция древнейшего человека. Условия жизни и занятия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первобытных людей. Овладение огнем. Появление человека разумного. Охота и собирательство.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Присваивающее хозяйство. Род и родовые отношения.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Древнейшие земледельцы и скотоводы: трудовая деятельность, изобретения. Появление ремесел.</w:t>
      </w:r>
    </w:p>
    <w:p>
      <w:pPr>
        <w:autoSpaceDN w:val="0"/>
        <w:autoSpaceDE w:val="0"/>
        <w:widowControl/>
        <w:spacing w:line="271" w:lineRule="auto" w:before="70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Производящее хозяйство. Развитие обмена и торговли. Переход от родовой к соседской общине.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Появление знати. Представления об окружающем мире, верования первобытных людей. Искусство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первобытных людей.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Разложение первобытнообщинных отношений. На пороге цивилизации.</w:t>
      </w:r>
    </w:p>
    <w:p>
      <w:pPr>
        <w:autoSpaceDN w:val="0"/>
        <w:autoSpaceDE w:val="0"/>
        <w:widowControl/>
        <w:spacing w:line="262" w:lineRule="auto" w:before="190" w:after="0"/>
        <w:ind w:left="180" w:right="187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ДРЕВНИЙ МИР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Понятие и хронологические рамки истории Древнего мира. Карта Древнего мира.</w:t>
      </w:r>
    </w:p>
    <w:p>
      <w:pPr>
        <w:autoSpaceDN w:val="0"/>
        <w:autoSpaceDE w:val="0"/>
        <w:widowControl/>
        <w:spacing w:line="262" w:lineRule="auto" w:before="190" w:after="0"/>
        <w:ind w:left="180" w:right="4176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Древний Восток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Понятие «Древний Восток». Карта Древневосточного мира.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Древний Египет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Природа Египта. Условия жизни и занятия древних египтян. Возникновение государственной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власти. Объединение Египта. Управление государством (фараон, вельможи, чиновники). Положение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повинности населения. Развитие земледелия, скотоводства, ремесел. Рабы.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Отношения Египта с соседними народами. Египетское войско. Завоевательные походы фараонов;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Тутмос III. Могущество Египта при Рамсесе II.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Религиозные верования египтян. Боги Древнего Египта. Храмы и жрецы. Пирамиды и гробницы.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Фараон-реформатор Эхнатон. Познания древних египтян (астрономия, математика, медицина).</w:t>
      </w:r>
    </w:p>
    <w:p>
      <w:pPr>
        <w:autoSpaceDN w:val="0"/>
        <w:autoSpaceDE w:val="0"/>
        <w:widowControl/>
        <w:spacing w:line="262" w:lineRule="auto" w:before="70" w:after="0"/>
        <w:ind w:left="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Письменность (иероглифы, папирус). Открытие Ж. Ф. Шампольона. Искусство Древнего Египта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(архитектура, рельефы, фрески).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2" w:after="0"/>
        <w:ind w:left="0" w:right="100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Древние цивилизации Месопотамии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Природные условия Месопотамии (Междуречья). Занятия населения. Древнейшие города-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государства. Создание единого государства. Письменность. Мифы и сказания.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Древний Вавилон. Царь Хаммурапи и его законы.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Ассирия. Завоевания ассирийцев. Создание сильной державы. Культурные сокровища Ниневии.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Гибель империи.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Усиление Нововавилонского царства. Легендарные памятники города Вавилона.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Восточное Средиземноморье в древности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Природные условия, их влияние на занятия жителей. Финикия: развитие ремесел, караванной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морской торговли. Города-государства. Финикийская колонизация. Финикийский алфавит. Палестина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ее население. Возникновение Израильского государства. Царь Соломон. Религиозные верования.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Ветхозаветные предания.</w:t>
      </w:r>
    </w:p>
    <w:p>
      <w:pPr>
        <w:autoSpaceDN w:val="0"/>
        <w:autoSpaceDE w:val="0"/>
        <w:widowControl/>
        <w:spacing w:line="262" w:lineRule="auto" w:before="190" w:after="0"/>
        <w:ind w:left="180" w:right="144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Персидская держава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Завоевания персов. Государство Ахеменидов. Великие цари: Кир II Великий, Дарий I. Расширение</w:t>
      </w:r>
    </w:p>
    <w:p>
      <w:pPr>
        <w:sectPr>
          <w:pgSz w:w="11900" w:h="16840"/>
          <w:pgMar w:top="298" w:right="650" w:bottom="312" w:left="666" w:header="720" w:footer="720" w:gutter="0"/>
          <w:cols w:space="720" w:num="1" w:equalWidth="0"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2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территории державы. Государственное устройство. Центр и сатрапии, управление империей. Религия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персов.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Древняя Индия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Природные условия Древней Индии. Занятия населения. Древнейшие города-государства. Приход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ариев в Северную Индию. Держава Маурьев. Государство Гуптов. Общественное устройство, варны.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Религиозные верования древних индийцев. Легенды и сказания. Возникновение и распространение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буддизма. Культурное наследие Древней Индии (эпос и литература, художественная культура,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научное познание).</w:t>
      </w:r>
    </w:p>
    <w:p>
      <w:pPr>
        <w:autoSpaceDN w:val="0"/>
        <w:autoSpaceDE w:val="0"/>
        <w:widowControl/>
        <w:spacing w:line="262" w:lineRule="auto" w:before="190" w:after="0"/>
        <w:ind w:left="180" w:right="576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Древний Китай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Природные условия Древнего Китая. Хозяйственная деятельность и условия жизни населения.</w:t>
      </w:r>
    </w:p>
    <w:p>
      <w:pPr>
        <w:autoSpaceDN w:val="0"/>
        <w:autoSpaceDE w:val="0"/>
        <w:widowControl/>
        <w:spacing w:line="276" w:lineRule="auto" w:before="72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Древнейшие царства. Создание объединенной империи. Цинь Шихуанди. Возведение Великой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Китайской стены. Правление династии Хань. Жизнь в империи: правители и подданные, положение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различных групп населения. Развитие ремесел и торговли. Великий шелковый путь. Религиозно-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философские учения. Конфуций. Научные знания и изобретения древних китайцев. Храмы.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Древняя Греция. Эллинизм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Древнейшая Греция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Природные условия Древней Греции. Занятия населения. Древнейшие государства на Крите.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Расцвет и гибель Минойской цивилизации. Государства Ахейской Греции (Микены, Тиринф).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Троянская война. Вторжение дорийских племен. Поэмы Гомера «Илиада», «Одиссея».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Греческие полисы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Подъем хозяйственной жизни после «темных веков». Развитие земледелия и ремесла. Становление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полисов, их политическое устройство. Аристократия и демос. Великая греческая колонизация.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Метрополии и колонии.</w:t>
      </w:r>
    </w:p>
    <w:p>
      <w:pPr>
        <w:autoSpaceDN w:val="0"/>
        <w:autoSpaceDE w:val="0"/>
        <w:widowControl/>
        <w:spacing w:line="271" w:lineRule="auto" w:before="70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Афины: утверждение демократии. Законы Солона. Реформы Клисфена, их значение. Спарта: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основные группы населения, политическое устройство. Организация военного дела. Спартанское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воспитание.</w:t>
      </w:r>
    </w:p>
    <w:p>
      <w:pPr>
        <w:autoSpaceDN w:val="0"/>
        <w:autoSpaceDE w:val="0"/>
        <w:widowControl/>
        <w:spacing w:line="276" w:lineRule="auto" w:before="7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Греко-персидские войны. Причины войн. Походы персов на Грецию. Битва при Марафоне, 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значение. Усиление афинского могущества; Фемистокл. Битва при Фермопилах. Захват персами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Аттики. Победы греков в Саламинском сражении, при Платеях и Микале. Итоги греко-персидских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войн.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Возвышение Афинского государства. Афины при Перикле. Хозяйственная жизнь. Развитие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рабовладения. Пелопоннесская война: причины, участники, итоги. Упадок Эллады.</w:t>
      </w:r>
    </w:p>
    <w:p>
      <w:pPr>
        <w:autoSpaceDN w:val="0"/>
        <w:autoSpaceDE w:val="0"/>
        <w:widowControl/>
        <w:spacing w:line="262" w:lineRule="auto" w:before="190" w:after="0"/>
        <w:ind w:left="18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Культура Древней Греции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Религия древних греков; пантеон богов. Храмы и жрецы. Развитие наук. Греческая философия.</w:t>
      </w:r>
    </w:p>
    <w:p>
      <w:pPr>
        <w:autoSpaceDN w:val="0"/>
        <w:autoSpaceDE w:val="0"/>
        <w:widowControl/>
        <w:spacing w:line="262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Школа и образование. Литература. Греческое искусство: архитектура, скульптура. Повседневная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жизнь и быт древних греков. Досуг (театр, спортивные состязания). Общегреческие игры в Олимпии.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Македонские завоевания. Эллинизм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Возвышение Македонии. Политика Филиппа II. Главенство Македонии над греческими полисами.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Коринфский союз. Александр Македонский и его завоевания на Востоке. Распад державы Александра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Македонского. Эллинистические государства Востока. Культура эллинистического мира.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Александрия Египетская.</w:t>
      </w:r>
    </w:p>
    <w:p>
      <w:pPr>
        <w:autoSpaceDN w:val="0"/>
        <w:autoSpaceDE w:val="0"/>
        <w:widowControl/>
        <w:spacing w:line="271" w:lineRule="auto" w:before="190" w:after="0"/>
        <w:ind w:left="180" w:right="576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Древний Рим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Возникновение Римского государства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Природа и население Апеннинского полуострова в древности. Этрусские города-государства.</w:t>
      </w:r>
    </w:p>
    <w:p>
      <w:pPr>
        <w:sectPr>
          <w:pgSz w:w="11900" w:h="16840"/>
          <w:pgMar w:top="292" w:right="692" w:bottom="348" w:left="666" w:header="720" w:footer="720" w:gutter="0"/>
          <w:cols w:space="720" w:num="1" w:equalWidth="0"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7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Наследие этрусков. Легенды об основании Рима. Рим эпохи царей. Республика римских граждан.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Патриции и плебеи. Управление и законы. Римское войско. Верования древних римлян. Боги. Жрецы.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Завоевание Римом Италии.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Римские завоевания в Средиземноморье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Войны Рима с Карфагеном. Ганнибал; битва при Каннах. Поражение Карфагена. Установление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господства Рима в Средиземноморье. Римские провинции.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Поздняя Римская республика. Гражданские войны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Подъем сельского хозяйства. Латифундии. Рабство. Борьба за аграрную реформу. Деятельность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братьев Гракхов: проекты реформ, мероприятия, итоги. Гражданская война и установление диктатуры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Суллы. Восстание Спартака. Участие армии в гражданских войнах. Первый триумвират. Гай Юлий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Цезарь: путь к власти, диктатура. Борьба между наследниками Цезаря. Победа Октавиана.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Расцвет и падение Римской империи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Установление императорской власти. Октавиан Август. Императоры Рима: завоеватели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правители. Римская империя: территория, управление. Римское гражданство. Повседневная жизнь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столице и провинциях. Возникновение и распространение христианства. Император Константин I,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перенос столицы в Константинополь. Разделение Римской империи на Западную и Восточную части.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Начало Великого переселения народов. Рим и варвары. Падение Западной Римской империи.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Культура Древнего Рима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Римская литература, золотой век поэзии. Ораторское искусство; Цицерон. Развитие наук. Римские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историки. Искусство Древнего Рима: архитектура, скульптура. Пантеон.</w:t>
      </w:r>
    </w:p>
    <w:p>
      <w:pPr>
        <w:autoSpaceDN w:val="0"/>
        <w:autoSpaceDE w:val="0"/>
        <w:widowControl/>
        <w:spacing w:line="262" w:lineRule="auto" w:before="190" w:after="0"/>
        <w:ind w:left="180" w:right="331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Обобщение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Историческое и культурное наследие цивилизаций Древнего мира. </w:t>
      </w:r>
    </w:p>
    <w:p>
      <w:pPr>
        <w:sectPr>
          <w:pgSz w:w="11900" w:h="16840"/>
          <w:pgMar w:top="286" w:right="680" w:bottom="1440" w:left="666" w:header="720" w:footer="720" w:gutter="0"/>
          <w:cols w:space="720" w:num="1" w:equalWidth="0"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ПЛАНИРУЕМЫЕ РЕЗУЛЬТАТЫ 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158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истории в 5 классе направлено на достижение обучающимися личностных,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метапредметных и предметных результатов освоения учебного предмета.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важнейшим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личностным результатам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изучения истории в основной общеобразовательной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школе в соответствии с требованиями ФГОС ООО (2021) относятся следующие убеждения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качества: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сфере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патриотического воспитания: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осознание российской гражданской идентичности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поликультурном и многоконфессиональном обществе, проявление интереса к познанию родного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языка, истории, культуры Российской Федерации, своего края, народов России; ценностное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отношение к достижениям своей Родины — России, к науке, искусству, спорту, технологиям, боевым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подвигам и трудовым достижениям народа; уважение к символам России, государственным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праздникам, историческому и природному наследию и памятникам, традициям разных народов,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проживающих в родной стране;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сфере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гражданского воспитания: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осмысление исторической традиции и примеров гражданского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служения Отечеству; готовность к выполнению обязанностей гражданина и реализации его прав;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уважение прав, свобод и законных интересов других людей; активное участие в жизни семьи,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образовательной организации, местного сообщества, родного края, страны; неприятие любых форм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экстремизма, дискриминации; неприятие действий, наносящих ущерб социальной и природной среде;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духовно-нравственной сфере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: представление о традиционных духовно-нравственных ценностях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народов России; ориентация на моральные ценности и нормы современного российского общества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ситуациях нравственного выбора; готовность оценивать свое поведение и поступки, а также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поведение и поступки других людей с позиции нравственных и правовых норм с учетом осознания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последствий поступков; активное неприятие асоциальных поступков;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понимании ценности научного познания: осмысление значения истории как знания о развитии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человека и общества, о социальном, культурном и нравственном опыте предшествующих поколений;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 навыками познания и оценки событий прошлого с позиций историзма; формирование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сохранение интереса к истории как важной составляющей современного общественного сознания;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сфере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эстетического воспитания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: представление о культурном многообразии своей страны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мира; осознание важности культуры как воплощения ценностей общества и средства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коммуникации; понимание ценности отечественного и мирового искусства, роли этнических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культурных традиций и народного творчества; уважение к культуре своего и других народов;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формировании ценностного отношения к жизни и здоровью: осознание ценности жизни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необходимости ее сохранения (в том числе — на основе примеров из истории); представление об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идеалах гармоничного физического и духовного развития человека в исторических обществах (в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античном мире, эпоху Возрождения) и в современную эпоху;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сфере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трудового воспитания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: понимание на основе знания истории значения трудовой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людей как источника развития человека и общества; представление о разнообразии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существовавших в прошлом и современных профессий; уважение к труду и результатам трудовой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человека; определение сферы профессионально-ориентированных интересов,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построение индивидуальной траектории образования и жизненных планов;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сфере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экологического воспитания: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осмысление исторического опыта взаимодействия людей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природной средой; осознание глобального характера экологических проблем современного мира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необходимости защиты окружающей среды; активное неприятие действий, приносящих вред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окружающей среде; готовность к участию в практической деятельности экологической</w:t>
      </w:r>
    </w:p>
    <w:p>
      <w:pPr>
        <w:sectPr>
          <w:pgSz w:w="11900" w:h="16840"/>
          <w:pgMar w:top="298" w:right="650" w:bottom="312" w:left="666" w:header="720" w:footer="720" w:gutter="0"/>
          <w:cols w:space="720" w:num="1" w:equalWidth="0"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2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направленности.</w:t>
      </w:r>
    </w:p>
    <w:p>
      <w:pPr>
        <w:autoSpaceDN w:val="0"/>
        <w:autoSpaceDE w:val="0"/>
        <w:widowControl/>
        <w:spacing w:line="276" w:lineRule="auto" w:before="70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сфере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адаптации к меняющимся условиям социальной и природной среды: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представления об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изменениях природной и социальной среды в истории, об опыте адаптации людей к новым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жизненным условиям, о значении совместной деятельности для конструктивного ответа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природные и социальные вызовы.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6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Метапредметные результаты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изучения истории в основной школе выражаются в следующих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качествах и действиях.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 сфере универсальных учебных познавательных действий: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владение базовыми логическими действиями: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систематизировать и обобщать исторические факты (в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форме таблиц, схем); выявлять характерные признаки исторических явлений; раскрывать причинно-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следственные связи событий; сравнивать события, ситуации, выявляя общие черты и различия;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и обосновывать выводы;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владение базовыми исследовательскими действиями: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определять познавательную задачу; намечать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путь ее решения и осуществлять подбор исторического материала, объекта; систематизировать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 исторические факты, осуществлять реконструкцию исторических событий; соотносить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полученный результат с имеющимся знанием; определять новизну и обоснованность полученного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результата; представлять результаты своей деятельности в различных формах (сообщение, эссе,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презентация, реферат, учебный проект и др.);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работа с информацией: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осуществлять анализ учебной и внеучебной исторической информации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(учебник, тексты исторических источников, научно-популярная литература, интернет-ресурсы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др.) — извлекать информацию из источника; различать виды источников исторической информации;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высказывать суждение о достоверности и значении информации источника (по критериям,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предложенным учителем или сформулированным самостоятельно).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 сфере универсальных учебных коммуникативных действий: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общение: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представлять особенности взаимодействия людей в исторических обществах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современном мире; участвовать в обсуждении событий и личностей прошлого, раскрывать различие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сходство высказываемых оценок; выражать и аргументировать свою точку зрения в устном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высказывании, письменном тексте; публично представлять результаты выполненного исследования,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проекта; осваивать и применять правила межкультурного взаимодействия в школе и социальном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окружении;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осуществление совместной деятельности: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осознавать на основе исторических примеров значение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совместной работы как эффективного средства достижения поставленных целей; планировать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осуществлять совместную работу, коллективные учебные проекты по истории, в том числе —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региональном материале; определять свое участие в общей работе и координировать свои действия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другими членами команды; оценивать полученные результаты и свой вклад в общую работу.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 сфере универсальных учебных регулятивных действий: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ладение приемами самоорганизации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своей учебной и общественной работы (выявление проблемы,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требующей решения; составление плана действий и определение способа решения);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владение приемами самоконтроля — осуществление самоконтроля, рефлексии и самооценки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полученных результатов; способность вносить коррективы в свою работу с учетом установленных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ошибок, возникших трудностей.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В сфере эмоционального интеллекта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,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 понимания себя и других: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на примерах исторических ситуаций роль эмоций в отношениях между людьми;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ставить себя на место другого человека, понимать мотивы действий другого (в исторических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ситуациях и окружающей действительности);</w:t>
      </w:r>
    </w:p>
    <w:p>
      <w:pPr>
        <w:sectPr>
          <w:pgSz w:w="11900" w:h="16840"/>
          <w:pgMar w:top="292" w:right="686" w:bottom="288" w:left="666" w:header="720" w:footer="720" w:gutter="0"/>
          <w:cols w:space="720" w:num="1" w:equalWidth="0"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9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62" w:lineRule="auto" w:before="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регулировать способ выражения своих эмоций с учетом позиций и мнений других участников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общения.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66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1.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Знание хронологии, работа с хронологией: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объяснять смысл основных хронологических понятий (век, тысячелетие, до нашей эры, наша эра);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называть даты важнейших событий истории Древнего мира; по дате устанавливать принадлежность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события к веку, тысячелетию;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определять длительность и последовательность событий, периодов истории Древнего мира, вести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счет лет до нашей эры и нашей эры.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2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2.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Знание исторических фактов, работа с фактами: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указывать (называть) место, обстоятельства, участников, результаты важнейших событий истории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Древнего мира;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группировать, систематизировать факты по заданному признаку.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3.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Работа с исторической картой: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находить и показывать на исторической карте природные и исторические объекты (расселение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человеческих общностей в эпоху первобытности и Древнего мира, территории древнейших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цивилизаций и государств, места важнейших исторических событий), используя легенду карты;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на основе картографических сведений связь между условиями среды обитания людей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их занятиями.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4.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Работа с историческими источниками: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называть и различать основные типы исторических источников (письменные, визуальные,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вещественные), приводить примеры источников разных типов;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 памятники культуры изучаемой эпохи и источники, созданные в последующие эпохи,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приводить примеры;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извлекать из письменного источника исторические факты (имена, названия событий, даты и др.);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находить в визуальных памятниках изучаемой эпохи ключевые знаки, символы; раскрывать смысл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(главную идею) высказывания, изображения.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5.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Историческое описание (реконструкция):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характеризовать условия жизни людей в древности;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рассказывать о значительных событиях древней истории, их участниках;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рассказывать об исторических личностях Древнего мира (ключевых моментах их биографии, роли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исторических событиях);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давать краткое описание памятников культуры эпохи первобытности и древнейших цивилизаций.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6.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Анализ, объяснение исторических событий, явлений: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раскрывать существенные черты: а) государственного устройства древних обществ; б) положения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основных групп населения; в) религиозных верований людей в древности;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сравнивать исторические явления, определять их общие черты;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иллюстрировать общие явления, черты конкретными примерами;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объяснять причины и следствия важнейших событий древней истории.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7.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Рассмотрение исторических версий и оценок, определение своего отношения к наиболее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значимым событиям и личностям прошлого: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излагать оценки наиболее значительных событий и личностей древней истории, приводимые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учебной литературе;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высказывать на уровне эмоциональных оценок отношение к поступкам людей прошлого,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памятникам культуры.</w:t>
      </w:r>
    </w:p>
    <w:p>
      <w:pPr>
        <w:sectPr>
          <w:pgSz w:w="11900" w:h="16840"/>
          <w:pgMar w:top="316" w:right="698" w:bottom="432" w:left="666" w:header="720" w:footer="720" w:gutter="0"/>
          <w:cols w:space="720" w:num="1" w:equalWidth="0"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1" w:lineRule="auto" w:before="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8.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Применение исторических знаний: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раскрывать значение памятников древней истории и культуры, необходимость сохранения их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современном мире;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учебные проекты по истории Первобытности и Древнего мира (в том числе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привлечением регионального материала), оформлять полученные результаты в форме сообщения,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альбома,</w:t>
      </w:r>
    </w:p>
    <w:p>
      <w:pPr>
        <w:sectPr>
          <w:pgSz w:w="11900" w:h="16840"/>
          <w:pgMar w:top="298" w:right="1126" w:bottom="1440" w:left="666" w:header="720" w:footer="720" w:gutter="0"/>
          <w:cols w:space="720" w:num="1" w:equalWidth="0"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666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396"/>
            <w:vMerge w:val="restart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1802"/>
            <w:vMerge w:val="restart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672" w:firstLine="0"/>
              <w:jc w:val="both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Наименование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разделов и тем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программы</w:t>
            </w:r>
          </w:p>
        </w:tc>
        <w:tc>
          <w:tcPr>
            <w:tcW w:type="dxa" w:w="2772"/>
            <w:gridSpan w:val="3"/>
            <w:tcBorders>
              <w:start w:sz="4.800000000000182" w:val="single" w:color="#000000"/>
              <w:top w:sz="4.800000000000068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66"/>
            <w:vMerge w:val="restart"/>
            <w:tcBorders>
              <w:start w:sz="4.0" w:val="single" w:color="#000000"/>
              <w:top w:sz="4.800000000000068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5018"/>
            <w:vMerge w:val="restart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type="dxa" w:w="1164"/>
            <w:vMerge w:val="restart"/>
            <w:tcBorders>
              <w:start w:sz="4.800000000000182" w:val="single" w:color="#000000"/>
              <w:top w:sz="4.800000000000068" w:val="single" w:color="#000000"/>
              <w:end w:sz="5.599999999999454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формы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3484"/>
            <w:vMerge w:val="restart"/>
            <w:tcBorders>
              <w:start w:sz="5.599999999999454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(цифровые) 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40"/>
        </w:trPr>
        <w:tc>
          <w:tcPr>
            <w:tcW w:type="dxa" w:w="1726"/>
            <w:vMerge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0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</w:tcPr>
          <w:p/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0" w:val="single" w:color="#000000"/>
              <w:top w:sz="4.800000000000068" w:val="single" w:color="#000000"/>
              <w:end w:sz="4.799999999999727" w:val="single" w:color="#000000"/>
              <w:bottom w:sz="4.0" w:val="single" w:color="#000000"/>
            </w:tcBorders>
          </w:tcPr>
          <w:p/>
        </w:tc>
        <w:tc>
          <w:tcPr>
            <w:tcW w:type="dxa" w:w="1726"/>
            <w:vMerge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68" w:val="single" w:color="#000000"/>
              <w:end w:sz="5.599999999999454" w:val="single" w:color="#000000"/>
              <w:bottom w:sz="4.0" w:val="single" w:color="#000000"/>
            </w:tcBorders>
          </w:tcPr>
          <w:p/>
        </w:tc>
        <w:tc>
          <w:tcPr>
            <w:tcW w:type="dxa" w:w="1726"/>
            <w:vMerge/>
            <w:tcBorders>
              <w:start w:sz="5.599999999999454" w:val="single" w:color="#000000"/>
              <w:top w:sz="4.800000000000068" w:val="single" w:color="#000000"/>
              <w:end w:sz="4.800000000000182" w:val="single" w:color="#000000"/>
              <w:bottom w:sz="4.0" w:val="single" w:color="#000000"/>
            </w:tcBorders>
          </w:tcPr>
          <w:p/>
        </w:tc>
      </w:tr>
      <w:tr>
        <w:trPr>
          <w:trHeight w:hRule="exact" w:val="350"/>
        </w:trPr>
        <w:tc>
          <w:tcPr>
            <w:tcW w:type="dxa" w:w="15502"/>
            <w:gridSpan w:val="9"/>
            <w:tcBorders>
              <w:start w:sz="4.800000000000011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1.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 Введение</w:t>
            </w:r>
          </w:p>
        </w:tc>
      </w:tr>
      <w:tr>
        <w:trPr>
          <w:trHeight w:hRule="exact" w:val="2268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type="dxa" w:w="18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Введение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0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03.09.2022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06.09.2022</w:t>
            </w:r>
          </w:p>
        </w:tc>
        <w:tc>
          <w:tcPr>
            <w:tcW w:type="dxa" w:w="501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Рассказывать, как историки узнают о далеком прошлом;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Приводить примеры вещественных и письменных исторических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источников;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значение терминов: история, хронология, археология,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этнография, нумизматика;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отрезки времени, используемые при описании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прошлого (год, век, тысячелетие, эра);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Размещать на ленте времени даты событий, происшедших до нашей эры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в нашу эру;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какая историческая и географическая информация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содержится на исторических картах;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5.59999999999945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работа.;</w:t>
            </w:r>
          </w:p>
        </w:tc>
        <w:tc>
          <w:tcPr>
            <w:tcW w:type="dxa" w:w="3484"/>
            <w:tcBorders>
              <w:start w:sz="5.599999999999454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https://infourok.ru/prezentaciya-k-uroku-istorii-v-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klasse-vvedenie-v-istoriyu-drevnego-mira-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302160.html</w:t>
            </w:r>
          </w:p>
        </w:tc>
      </w:tr>
      <w:tr>
        <w:trPr>
          <w:trHeight w:hRule="exact" w:val="348"/>
        </w:trPr>
        <w:tc>
          <w:tcPr>
            <w:tcW w:type="dxa" w:w="2198"/>
            <w:gridSpan w:val="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2776"/>
            <w:gridSpan w:val="6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0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2. Первобытность</w:t>
            </w:r>
          </w:p>
        </w:tc>
      </w:tr>
      <w:tr>
        <w:trPr>
          <w:trHeight w:hRule="exact" w:val="4922"/>
        </w:trPr>
        <w:tc>
          <w:tcPr>
            <w:tcW w:type="dxa" w:w="396"/>
            <w:tcBorders>
              <w:start w:sz="4.800000000000011" w:val="single" w:color="#000000"/>
              <w:top w:sz="5.600000000000364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type="dxa" w:w="1802"/>
            <w:tcBorders>
              <w:start w:sz="4.800000000000011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Первобытность</w:t>
            </w:r>
          </w:p>
        </w:tc>
        <w:tc>
          <w:tcPr>
            <w:tcW w:type="dxa" w:w="528"/>
            <w:tcBorders>
              <w:start w:sz="4.800000000000182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5.600000000000364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5.600000000000364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0" w:val="single" w:color="#000000"/>
              <w:top w:sz="5.600000000000364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10.09.2022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20.09.2022</w:t>
            </w:r>
          </w:p>
        </w:tc>
        <w:tc>
          <w:tcPr>
            <w:tcW w:type="dxa" w:w="5018"/>
            <w:tcBorders>
              <w:start w:sz="4.799999999999727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Показывать на карте места расселения древнейших людей, известные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историкам;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занятиях первобытных людей;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изображения орудий труда и охоты первобытных людей;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какое значение для древнейших людей имело овладение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огнем, как его добывали и поддерживали;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Рассказывать, где были найдены рисунки первобытных людей, о чем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ученые узнали из этих рисунков;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чему, каким силам поклонялись древнейшие люди;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Раскрывать значение понятий: присваивающее хозяйство, язычество,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миф;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значение освоения древними людьми земледелия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скотоводства;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(на изображениях, макетах) орудия труда древних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земледельцев, ремесленников;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Давать определение понятий: присваивающее хозяйство, производящее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хозяйство, род, племя;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важнейших ремеслах, изобретенных древними людьми;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Рассказывать, как произошло открытие людьми металлов, какое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значение это имело;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в чем состояли предпосылки и последствия развития обмена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торговли в первобытном обществе;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Раскрывать значение понятий и терминов: родовая община, соседская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община, вождь, старейшина, знать;</w:t>
            </w:r>
          </w:p>
        </w:tc>
        <w:tc>
          <w:tcPr>
            <w:tcW w:type="dxa" w:w="1164"/>
            <w:tcBorders>
              <w:start w:sz="4.800000000000182" w:val="single" w:color="#000000"/>
              <w:top w:sz="5.600000000000364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Тестирование.;</w:t>
            </w:r>
          </w:p>
        </w:tc>
        <w:tc>
          <w:tcPr>
            <w:tcW w:type="dxa" w:w="3484"/>
            <w:tcBorders>
              <w:start w:sz="5.599999999999454" w:val="single" w:color="#000000"/>
              <w:top w:sz="5.600000000000364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4" w:after="0"/>
              <w:ind w:left="72" w:right="72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https://infourok.ru/prezentaciya-k-uroku-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obobscheniya-zhizn-pervobitnih-lyudey-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1373971.html</w:t>
            </w:r>
          </w:p>
        </w:tc>
      </w:tr>
      <w:tr>
        <w:trPr>
          <w:trHeight w:hRule="exact" w:val="348"/>
        </w:trPr>
        <w:tc>
          <w:tcPr>
            <w:tcW w:type="dxa" w:w="2198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2776"/>
            <w:gridSpan w:val="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3. Древний Восток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310" w:left="666" w:header="720" w:footer="720" w:gutter="0"/>
          <w:cols w:space="720" w:num="1" w:equalWidth="0"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230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type="dxa" w:w="18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Древний Египет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0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24.09.2022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15.10.2022</w:t>
            </w:r>
          </w:p>
        </w:tc>
        <w:tc>
          <w:tcPr>
            <w:tcW w:type="dxa" w:w="501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с использованием исторической карты о природных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условиях Египта, их влиянии на занятия населения;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что способствовало возникновению в Египте сильной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государственной власти;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Рассказывать, как произошло объединение Египта, раскрывать значение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этого событие;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смысл понятий и терминов: фараон, жрец;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Давать описание условий жизни и занятий древних египтян, используя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живописные и скульптурные изображения;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положение основных групп населения Древнего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Египта (вельможи, чиновники, жрецы, земледельцы, ремесленники);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Показывать на карте основные направления завоевательных походов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фараонов Египта;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об организации и вооружении египетского войска;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чем прославился фараон Рамсес II;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Рассказывать, каким богам поклонялись древние египтяне;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5.59999999999945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контроль.;</w:t>
            </w:r>
          </w:p>
        </w:tc>
        <w:tc>
          <w:tcPr>
            <w:tcW w:type="dxa" w:w="3484"/>
            <w:tcBorders>
              <w:start w:sz="5.59999999999945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https://infourok.ru/prezentaciya-po-istorii-na-temu-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drevniy-egipet-3836864.html</w:t>
            </w:r>
          </w:p>
        </w:tc>
      </w:tr>
      <w:tr>
        <w:trPr>
          <w:trHeight w:hRule="exact" w:val="2522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type="dxa" w:w="18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Древние цивилизации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Месопотамии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0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18.10.2022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29.10.2022</w:t>
            </w:r>
          </w:p>
        </w:tc>
        <w:tc>
          <w:tcPr>
            <w:tcW w:type="dxa" w:w="501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Рассказывать, используя карту, о природных условиях Месопотамии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занятиях живших там в древности людей;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и показывать на карте древнейшие города-государства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Месопотамии;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значение понятий и терминов: клинопись, эпос, зиккурат;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Показывать на карте расположение древнего Вавилонского царства;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Рассказывать, чем известен в истории вавилонский царь Хаммурапи;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в чем заключается ценность законов как исторического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источника;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Показывать на карте территорию Ассирийской державы. Рассказывать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 организации ассирийского войска;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Объяснять, как ассирийские цари управляли своей державой;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5.59999999999945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контроль.;</w:t>
            </w:r>
          </w:p>
        </w:tc>
        <w:tc>
          <w:tcPr>
            <w:tcW w:type="dxa" w:w="3484"/>
            <w:tcBorders>
              <w:start w:sz="5.599999999999454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https://infourok.ru/prezentaciya_po_mhk_na_temu_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mesopotamiya_5_klass-434450</w:t>
            </w:r>
          </w:p>
        </w:tc>
      </w:tr>
      <w:tr>
        <w:trPr>
          <w:trHeight w:hRule="exact" w:val="1692"/>
        </w:trPr>
        <w:tc>
          <w:tcPr>
            <w:tcW w:type="dxa" w:w="39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3.3.</w:t>
            </w:r>
          </w:p>
        </w:tc>
        <w:tc>
          <w:tcPr>
            <w:tcW w:type="dxa" w:w="18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Восточное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Средиземноморье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 древности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0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12.11.2022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15.11.2022</w:t>
            </w:r>
          </w:p>
        </w:tc>
        <w:tc>
          <w:tcPr>
            <w:tcW w:type="dxa" w:w="501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как природные условия влияли на занятия населения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Восточного Средиземноморья;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развитии ремесел и торговли в Финикии;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значение понятий: колония, колонизация, алфавит;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и показывать на карте древние государства Палестины;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чем известен в истории царь Соломон;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значение понятий и терминов: монотеизм, иудаизм, пророк,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Ветхий завет;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 ;</w:t>
            </w:r>
          </w:p>
        </w:tc>
        <w:tc>
          <w:tcPr>
            <w:tcW w:type="dxa" w:w="3484"/>
            <w:tcBorders>
              <w:start w:sz="5.599999999999454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https://nsportal.ru/shkola/istoriya/library/2014/04/16/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prezentatsiya-finikiya-strana-moreplavateley</w:t>
            </w:r>
          </w:p>
        </w:tc>
      </w:tr>
      <w:tr>
        <w:trPr>
          <w:trHeight w:hRule="exact" w:val="1290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3.4.</w:t>
            </w:r>
          </w:p>
        </w:tc>
        <w:tc>
          <w:tcPr>
            <w:tcW w:type="dxa" w:w="18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Персидская держава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0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19.11.2022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22.11.2022</w:t>
            </w:r>
          </w:p>
        </w:tc>
        <w:tc>
          <w:tcPr>
            <w:tcW w:type="dxa" w:w="501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Показывать на карте территорию Персидской державы в период ее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могущества;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причины военных успехов персидской армии;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систему управления персидской державой;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религии древних персов;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Объяснять значение понятий и терминов: сатрап, зороастризм, Авеста;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5.599999999999454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контроль.;</w:t>
            </w:r>
          </w:p>
        </w:tc>
        <w:tc>
          <w:tcPr>
            <w:tcW w:type="dxa" w:w="3484"/>
            <w:tcBorders>
              <w:start w:sz="5.599999999999454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https://infourok.ru/prezentaciya-k-uroku-istorii-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persidskaya-derzhava-carya-carej-5-klass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282" w:left="666" w:header="720" w:footer="720" w:gutter="0"/>
          <w:cols w:space="720" w:num="1" w:equalWidth="0">
            <w:col w:w="15534" w:space="0"/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2798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3.5.</w:t>
            </w:r>
          </w:p>
        </w:tc>
        <w:tc>
          <w:tcPr>
            <w:tcW w:type="dxa" w:w="18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Древняя Индия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0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26.11.2022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29.11.2022</w:t>
            </w:r>
          </w:p>
        </w:tc>
        <w:tc>
          <w:tcPr>
            <w:tcW w:type="dxa" w:w="501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природных условиях Древней Индии, занятиях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населения;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древнейших индийских городах, используя карту;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значение понятий и терминов: арии, раджа, варна, каста,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брахман, Веды, санскрит;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верования древних индийцев, называть главных богов,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почитаемых в индуизме;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возникновении буддизма, основных положениях этого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Давать описание внешнего вида и внутреннего убранства индуистских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буддийских храмов (на основе текста и иллюстраций учебника);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о чем повествуют поэмы «Махабхарата» и «Рамаяна», чем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они интересны для историков;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5.59999999999945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3484"/>
            <w:tcBorders>
              <w:start w:sz="5.59999999999945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https://infourok.ru/prezentaciya-k-uroku-po-istorii-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drevnego-mira-klass-drevnyaya-indiya-749918.html</w:t>
            </w:r>
          </w:p>
        </w:tc>
      </w:tr>
      <w:tr>
        <w:trPr>
          <w:trHeight w:hRule="exact" w:val="3230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3.6.</w:t>
            </w:r>
          </w:p>
        </w:tc>
        <w:tc>
          <w:tcPr>
            <w:tcW w:type="dxa" w:w="18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Древний Китай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0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03.12.2022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10.12.2022</w:t>
            </w:r>
          </w:p>
        </w:tc>
        <w:tc>
          <w:tcPr>
            <w:tcW w:type="dxa" w:w="501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Характеризовать, используя карту, природные условия Древнего Китая,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их влияние на занятия населения;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хозяйственной деятельности древних китайцев,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совершенствовании орудий их труда, технических сооружениях;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Показывать на карте территорию империи Цинь и объяснять значение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создания единого государства;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Представлять характеристику императора Цинь Шихуанди и итогов его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деятельности;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достижениях древних китайцев в развитии ремесел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торговли;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Раскрывать причины частых восстаний населения в Древнем Китае,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показывать, чем они завершались;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значение понятий и терминов: Великая Китайская стена,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Великий шелковый путь, пагода, иероглиф, каллиграфия;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об учении Конфуция, высказывать суждения о причинах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его популярности в Древнем Китае и в последующие столетия;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Зачет.;</w:t>
            </w:r>
          </w:p>
        </w:tc>
        <w:tc>
          <w:tcPr>
            <w:tcW w:type="dxa" w:w="3484"/>
            <w:tcBorders>
              <w:start w:sz="5.599999999999454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https://infourok.ru/prezentaciya_5_klass_po_istorii_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drevnego_mira_tema_drevniy_kitay-536613.htm</w:t>
            </w:r>
          </w:p>
        </w:tc>
      </w:tr>
      <w:tr>
        <w:trPr>
          <w:trHeight w:hRule="exact" w:val="348"/>
        </w:trPr>
        <w:tc>
          <w:tcPr>
            <w:tcW w:type="dxa" w:w="2198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</w:t>
            </w:r>
          </w:p>
        </w:tc>
        <w:tc>
          <w:tcPr>
            <w:tcW w:type="dxa" w:w="12776"/>
            <w:gridSpan w:val="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4. Древняя Греция. Эллинизм</w:t>
            </w:r>
          </w:p>
        </w:tc>
      </w:tr>
      <w:tr>
        <w:trPr>
          <w:trHeight w:hRule="exact" w:val="1288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type="dxa" w:w="18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Древнейшая Греция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0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13.12.2022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24.12.2022</w:t>
            </w:r>
          </w:p>
        </w:tc>
        <w:tc>
          <w:tcPr>
            <w:tcW w:type="dxa" w:w="501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Рассказывать, используя карту, о природных условиях Древней Греции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 основных занятиях ее населения;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какие находки археологов свидетельствуют о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существовании древних цивилизации на о. Крит, в Микенах;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Рассказывать, о чем повествуют поэмы «Илиада» и «Одиссея»;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Объяснять значение выражений «Ахиллесова пята», «Троянский конь»;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5.59999999999945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3484"/>
            <w:tcBorders>
              <w:start w:sz="5.59999999999945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https://infourok.ru/prezentaciya-k-uroku-istorii-po-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teme-drevnyaya-greciya-klass-1527313.html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9466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4.2.</w:t>
            </w:r>
          </w:p>
        </w:tc>
        <w:tc>
          <w:tcPr>
            <w:tcW w:type="dxa" w:w="18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Греческие полисы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866"/>
            <w:tcBorders>
              <w:start w:sz="4.0" w:val="single" w:color="#000000"/>
              <w:top w:sz="4.800000000000011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27.12.2022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04.02.2023</w:t>
            </w:r>
          </w:p>
        </w:tc>
        <w:tc>
          <w:tcPr>
            <w:tcW w:type="dxa" w:w="501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Показывать на карте крупнейшие греческие города-государства;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значение понятий: полис, аристократия, демос, тиран,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акрополь, агора, фаланга, метрополия, колония;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основные группы населения греческого полиса, 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положение, отношение к власти;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составе и организации полисного войска;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Показывать на карте направления Великой греческой колонизации,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наиболее значительные колонии, в том числе в Северном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Причерноморье. Рассказывать, как осуществлялось управление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греческими колониями, в чем заключались их связи с метрополиями;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Раскрывать значение понятий и терминов: ареопаг, архонт, народное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собрание, реформа, остракизм;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основные положения и значение законов Солона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реформ Клисфена;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почему политическое устройство Древних Афин называется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демократией;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об основных группах населения Спарты, о том, кто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управлял государством;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Раскрывать значение понятий и терминов: олигархия, илоты, гоплиты;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почему спартанское войско считалось самым сильным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Греции;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Составить сообщение о спартанском воспитании, высказать суждение 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его достоинствах и недостатках;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Сравнивать устройство Афинского и Спартанского государств,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основные различия;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причинах и непосредственном поводе для начала войн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Персии против Греции;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Рассказывать, используя картосхемы, об участниках, ходе и итогах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крупных сражений греко-персидских войн (Марафонская битва,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оборона греками Фермопил, сражение в Саламинском проливе);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Систематизировать информацию о греко-персидских войнах в форме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таблицы;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роль конкретных людей — руководителей полисов,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военачальников, воинов в ходе военных событий;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основные итоги греко-персидских войн;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Высказывать суждение о том, почему небольшой группе греческих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полисов удалось одержать победу в войнах против могущественной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Персидской державы;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Раскрывать причины укрепления демократии в Афинах в период греко-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персидских войн;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почему историки связывали расцвет Афинского государства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 именем Перикла;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основные источника рабства в Древней Греции, объяснять,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почему численность рабов значительно возросла в V в. до н. э.;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условия жизни и труда рабов в греческих полисах;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развитии ремесла и торговли в греческих городах;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причины, основных участников и итоги Пелопоннесской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войны;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5.59999999999945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Тестирование.;</w:t>
            </w:r>
          </w:p>
        </w:tc>
        <w:tc>
          <w:tcPr>
            <w:tcW w:type="dxa" w:w="3484"/>
            <w:tcBorders>
              <w:start w:sz="5.599999999999454" w:val="single" w:color="#000000"/>
              <w:top w:sz="4.800000000000011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https://infourok.ru/prezentaciya-po-istorii-na-temu-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grecheskie-polisi-i-velikaya-kolonizaciya-klass-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1789007.html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916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530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4.3.</w:t>
            </w:r>
          </w:p>
        </w:tc>
        <w:tc>
          <w:tcPr>
            <w:tcW w:type="dxa" w:w="18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Культура Древней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Греции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0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07.02.2023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14.02.2023</w:t>
            </w:r>
          </w:p>
        </w:tc>
        <w:tc>
          <w:tcPr>
            <w:tcW w:type="dxa" w:w="501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главных богов, которым поклонялись древние греки,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распознавать их скульптурные изображения;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кто такие титаны и герои;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том, чему учили детей в школах Древней Греции;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Раскрывать значение понятий и терминов: гимнасий, Академия, Ликей,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философия, логика, этика;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древнегреческих ученых, известных своими трудами по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философии, истории, другим отраслям наук;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Представлять описание внешнего вида и планировки древнегреческого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храма (в виде устного высказывания, презентации);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Раскрывать значение понятий и терминов: ордер, фронтон, капитель,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кариатида, распознавать архитектурные элементы зданий на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изображениях, фотографиях;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древнегреческом театре, организации представлений;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об истоках и правилах проведения общегреческих игр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Олимпии. Объяснять, что греки ценили в спортивных состязаниях, в чем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выражалось их отношение к играм;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5.599999999999454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 ;</w:t>
            </w:r>
          </w:p>
        </w:tc>
        <w:tc>
          <w:tcPr>
            <w:tcW w:type="dxa" w:w="3484"/>
            <w:tcBorders>
              <w:start w:sz="5.599999999999454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https://infourok.ru/prezentaciya-po-istorii-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drevnego-mira-kultura-drevnej-grecii-4535304.html</w:t>
            </w:r>
          </w:p>
        </w:tc>
      </w:tr>
      <w:tr>
        <w:trPr>
          <w:trHeight w:hRule="exact" w:val="3038"/>
        </w:trPr>
        <w:tc>
          <w:tcPr>
            <w:tcW w:type="dxa" w:w="39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4.4.</w:t>
            </w:r>
          </w:p>
        </w:tc>
        <w:tc>
          <w:tcPr>
            <w:tcW w:type="dxa" w:w="18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Македонские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завоевания. Эллинизм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0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18.02.2023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25.02.2023</w:t>
            </w:r>
          </w:p>
        </w:tc>
        <w:tc>
          <w:tcPr>
            <w:tcW w:type="dxa" w:w="501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что способствовало усилению Македонии в IV в. до н. э.,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какую роль сыграл в этом царь Филипп II;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Рассказывать, как была установлена власть македонского царя над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греческими полисами;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Систематизировать в виде таблицы информацию о завоевательных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походах Александра Македонского;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в чем состояли причины военных побед Александра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Македонского;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Представлять характеристику («исторический портрет») Александра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Македонского;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Раскрывать смысл понятия «эллинизм»;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Показывать на карте государства, образовавшиеся в результате распада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державы Александра Македонского;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Рассказывать, чем славилась Александрия Египетская, почему она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считалась культурным центром эллинистического мира;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работа.;</w:t>
            </w:r>
          </w:p>
        </w:tc>
        <w:tc>
          <w:tcPr>
            <w:tcW w:type="dxa" w:w="3484"/>
            <w:tcBorders>
              <w:start w:sz="5.599999999999454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https://infourok.ru/prezentaciya-po-istorii-k-uroku-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zavoevaniya-aleksandra-makedonskogo-klass-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2111438.html</w:t>
            </w:r>
          </w:p>
        </w:tc>
      </w:tr>
      <w:tr>
        <w:trPr>
          <w:trHeight w:hRule="exact" w:val="348"/>
        </w:trPr>
        <w:tc>
          <w:tcPr>
            <w:tcW w:type="dxa" w:w="2198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</w:t>
            </w:r>
          </w:p>
        </w:tc>
        <w:tc>
          <w:tcPr>
            <w:tcW w:type="dxa" w:w="12776"/>
            <w:gridSpan w:val="6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8"/>
        </w:trPr>
        <w:tc>
          <w:tcPr>
            <w:tcW w:type="dxa" w:w="15502"/>
            <w:gridSpan w:val="9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Раздел 5. Древний Рим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614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5.1.</w:t>
            </w:r>
          </w:p>
        </w:tc>
        <w:tc>
          <w:tcPr>
            <w:tcW w:type="dxa" w:w="18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Возникновение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Римского государства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0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28.02.2023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07.03.2023</w:t>
            </w:r>
          </w:p>
        </w:tc>
        <w:tc>
          <w:tcPr>
            <w:tcW w:type="dxa" w:w="501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Рассказывать, используя историческую карту, о природных условиях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Апеннинского полуострова и племенах, населявших его в древности;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Сопоставлять информацию о происхождении Рима, содержащуюся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легенде и полученную в ходе исследований историков;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Раскрывать значение понятий и терминов: патриций, плебей,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республика, консул, народный трибун, Сенат, вето, легион, понтифик,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авгур;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как было организовано управление Римской республикой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(какими полномочиями обладали консулы, народные трибуны, Сенат,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народное собрание);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об организации и вооружении римской армии, привлекая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иллюстрации учебника;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главных богов древних римлян, устанавливать соответствие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римских и греческих богов;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Показывать на исторической карте, с какими противниками воевали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римляне в борьбе за власть над Италией;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Объяснять происхождение и смысл выражений «Гуси Рим спасли»,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«Пиррова победа», «Разделяй и властвуй!»;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3484"/>
            <w:tcBorders>
              <w:start w:sz="5.599999999999454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https://nsportal.ru/shkola/istoriya/library/2012/01/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31/urok-istorii-v-5-klasse-vozniknovenie-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drevneyshego-rima</w:t>
            </w:r>
          </w:p>
        </w:tc>
      </w:tr>
      <w:tr>
        <w:trPr>
          <w:trHeight w:hRule="exact" w:val="1500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5.2.</w:t>
            </w:r>
          </w:p>
        </w:tc>
        <w:tc>
          <w:tcPr>
            <w:tcW w:type="dxa" w:w="18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144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Римские завоевания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 Средиземноморье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0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11.03.2023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18.03.2023</w:t>
            </w:r>
          </w:p>
        </w:tc>
        <w:tc>
          <w:tcPr>
            <w:tcW w:type="dxa" w:w="501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Представлять общую характеристику Пунических войн (причины,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хронологический период, участники, наиболее значительные походы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сражения, итоги);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благодаря чему вошел в историю Ганнибал;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Показывать на исторической карте территории римских провинций,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какие современные географические названия берут начало от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названий римских провинций;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5.599999999999454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3484"/>
            <w:tcBorders>
              <w:start w:sz="5.599999999999454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https://infourok.ru/prezentaciya-k-uroku-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rimzavoevatel-sredizemnomorya-2900370.html?</w:t>
            </w:r>
          </w:p>
          <w:p>
            <w:pPr>
              <w:autoSpaceDN w:val="0"/>
              <w:autoSpaceDE w:val="0"/>
              <w:widowControl/>
              <w:spacing w:line="230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ysclid=l66tu5qg87822387027</w:t>
            </w:r>
          </w:p>
        </w:tc>
      </w:tr>
      <w:tr>
        <w:trPr>
          <w:trHeight w:hRule="exact" w:val="3788"/>
        </w:trPr>
        <w:tc>
          <w:tcPr>
            <w:tcW w:type="dxa" w:w="39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5.3.</w:t>
            </w:r>
          </w:p>
        </w:tc>
        <w:tc>
          <w:tcPr>
            <w:tcW w:type="dxa" w:w="1802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Поздняя Римская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республика.</w:t>
            </w:r>
          </w:p>
          <w:p>
            <w:pPr>
              <w:autoSpaceDN w:val="0"/>
              <w:autoSpaceDE w:val="0"/>
              <w:widowControl/>
              <w:spacing w:line="233" w:lineRule="auto" w:before="20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Гражданские войны</w:t>
            </w:r>
          </w:p>
        </w:tc>
        <w:tc>
          <w:tcPr>
            <w:tcW w:type="dxa" w:w="528"/>
            <w:tcBorders>
              <w:start w:sz="4.800000000000182" w:val="single" w:color="#000000"/>
              <w:top w:sz="5.599999999999909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04"/>
            <w:tcBorders>
              <w:start w:sz="4.7999999999999545" w:val="single" w:color="#000000"/>
              <w:top w:sz="5.599999999999909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5.599999999999909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0" w:val="single" w:color="#000000"/>
              <w:top w:sz="5.599999999999909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01.04.2023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15.04.2023</w:t>
            </w:r>
          </w:p>
        </w:tc>
        <w:tc>
          <w:tcPr>
            <w:tcW w:type="dxa" w:w="501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Объяснять, почему причиной острых столкновений в Риме во II в. до н.</w:t>
            </w:r>
          </w:p>
          <w:p>
            <w:pPr>
              <w:autoSpaceDN w:val="0"/>
              <w:autoSpaceDE w:val="0"/>
              <w:widowControl/>
              <w:spacing w:line="254" w:lineRule="auto" w:before="20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э. стал вопрос о переделе «общественной земли»;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Раскрывать значение понятий и терминов: «общественная земля»,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гражданская война, диктатор, проскрипции, триумвират,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вольноотпущенник, гладиатор;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цели, содержание и итоги реформ братьев Гракхов;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Анализировать отрывки из текстов историков (извлекать информацию,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высказывать оценочные суждения);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чем были вызваны гражданские войны в Риме, какие силы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противостояли друг другу;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положении рабов в Древнем Риме;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восстании под руководством Спартака (причины,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участники, основные периоды восстания, итоги);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Представлять характеристику Гая Юлия Цезаря, объяснять, благодаря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чему он вошел в историю;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Раскрывать, при каких обстоятельствах появились и что означали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выражения «Жребий брошен!», «Перейти Рубикон»;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Называть главных участников борьбы за власть после смерти Цезаря 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ее итоги;</w:t>
            </w:r>
          </w:p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5.59999999999945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3484"/>
            <w:tcBorders>
              <w:start w:sz="5.599999999999454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https://nsportal.ru/shkola/istoriya/library/2013/04/08/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grazhdanskie-voyny-v-drevnem-rime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198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4730"/>
        </w:trPr>
        <w:tc>
          <w:tcPr>
            <w:tcW w:type="dxa" w:w="39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5.4.</w:t>
            </w:r>
          </w:p>
        </w:tc>
        <w:tc>
          <w:tcPr>
            <w:tcW w:type="dxa" w:w="18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Расцвет и падение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Римской империи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011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011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0" w:val="single" w:color="#000000"/>
              <w:top w:sz="4.800000000000011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18.04.2023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06.05.2023</w:t>
            </w:r>
          </w:p>
        </w:tc>
        <w:tc>
          <w:tcPr>
            <w:tcW w:type="dxa" w:w="501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об установлении единоличной власти Октавиана Августа;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Представлять характеристики римских императоров, их правления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(Нерон, Траян, Диоклетиан — по выбору);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Показывать на исторической карте территорию Римской империи,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как было организовано управление провинциями;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Рассказывать, используя иллюстрации учебника, о повседневной жизни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 столице и провинциях Римской империи;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Сравнивать положение римского раба и колона, объяснять, чем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различались условия их жизни и труда;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значение понятий и терминов: форум, Пантеон, Колизей,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акведук, амфитеатр, термы;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возникновении и распространении христианства,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чем отличалась новая религия от верований римлян;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Характеризовать политику римских императоров в отношении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христиан, объяснять, как и при каких обстоятельствах она была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изменена;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 значение понятий и терминов: Библия, Евангелие, апостол,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церковь, патриарх, епископ. Рассказывать о разделении Римской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империи на Западную и Восточную;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Систематизировать в форме таблицы информацию о нападениях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варваров на Рим;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Участвовать в обсуждении вопроса «Почему пала Западная Римская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империя?»;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5.599999999999454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опрос;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работа;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Тестирование;</w:t>
            </w:r>
          </w:p>
        </w:tc>
        <w:tc>
          <w:tcPr>
            <w:tcW w:type="dxa" w:w="3484"/>
            <w:tcBorders>
              <w:start w:sz="5.599999999999454" w:val="single" w:color="#000000"/>
              <w:top w:sz="4.800000000000011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https://infourok.ru/prezentaciya-po-istorii-drevnego-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mira-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na-temu-padenie-zapadnoj-rimskoj-imperii-5-klass-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5176937.html</w:t>
            </w:r>
          </w:p>
        </w:tc>
      </w:tr>
      <w:tr>
        <w:trPr>
          <w:trHeight w:hRule="exact" w:val="2462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5.5.</w:t>
            </w:r>
          </w:p>
        </w:tc>
        <w:tc>
          <w:tcPr>
            <w:tcW w:type="dxa" w:w="18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Культура Древнего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Рима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866"/>
            <w:tcBorders>
              <w:start w:sz="4.0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13.05.2023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23.05.2023</w:t>
            </w:r>
          </w:p>
        </w:tc>
        <w:tc>
          <w:tcPr>
            <w:tcW w:type="dxa" w:w="501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Раскрывать смысл понятия «золотой век римской поэзии», называть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имена поэтов золотого века;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Рассказывать о развитии научных знаний в Древнем Риме (философия,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география, история);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Объяснять, какое значение и почему придавалось в Древнем Риме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ораторскому искусству;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Составлять описание известных архитектурных сооружений Древнего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Рима (по выбору);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Сравнивать внешний вид древнегреческих и древнеримских храмов.</w:t>
            </w:r>
          </w:p>
          <w:p>
            <w:pPr>
              <w:autoSpaceDN w:val="0"/>
              <w:autoSpaceDE w:val="0"/>
              <w:widowControl/>
              <w:spacing w:line="250" w:lineRule="auto" w:before="1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Определять общие черты и различия;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Изучать иллюстрации учебника, объяснять, о чем рассказывают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римские скульптурные портреты;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5.599999999999454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Практическая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3484"/>
            <w:tcBorders>
              <w:start w:sz="5.599999999999454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https://infourok.ru/prezentaciya_po_istorii_drevniy_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rim_kultura5_klass.-354887.htm</w:t>
            </w:r>
          </w:p>
        </w:tc>
      </w:tr>
      <w:tr>
        <w:trPr>
          <w:trHeight w:hRule="exact" w:val="348"/>
        </w:trPr>
        <w:tc>
          <w:tcPr>
            <w:tcW w:type="dxa" w:w="2198"/>
            <w:gridSpan w:val="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20</w:t>
            </w:r>
          </w:p>
        </w:tc>
        <w:tc>
          <w:tcPr>
            <w:tcW w:type="dxa" w:w="12776"/>
            <w:gridSpan w:val="6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48"/>
        </w:trPr>
        <w:tc>
          <w:tcPr>
            <w:tcW w:type="dxa" w:w="15502"/>
            <w:gridSpan w:val="9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Раздел 6.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Обобщение</w:t>
            </w:r>
          </w:p>
        </w:tc>
      </w:tr>
      <w:tr>
        <w:trPr>
          <w:trHeight w:hRule="exact" w:val="926"/>
        </w:trPr>
        <w:tc>
          <w:tcPr>
            <w:tcW w:type="dxa" w:w="39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6.1.</w:t>
            </w:r>
          </w:p>
        </w:tc>
        <w:tc>
          <w:tcPr>
            <w:tcW w:type="dxa" w:w="18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Историческое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культурное наследие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цивилизаций Древнего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мира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104"/>
            <w:tcBorders>
              <w:start w:sz="4.7999999999999545" w:val="single" w:color="#000000"/>
              <w:top w:sz="4.800000000000182" w:val="single" w:color="#000000"/>
              <w:end w:sz="4.7999999999999545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7999999999999545" w:val="single" w:color="#000000"/>
              <w:top w:sz="4.800000000000182" w:val="single" w:color="#000000"/>
              <w:end w:sz="4.0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66"/>
            <w:tcBorders>
              <w:start w:sz="4.0" w:val="single" w:color="#000000"/>
              <w:top w:sz="4.800000000000182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27.05.2023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30.05.2023</w:t>
            </w:r>
          </w:p>
        </w:tc>
        <w:tc>
          <w:tcPr>
            <w:tcW w:type="dxa" w:w="501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Виды деятельности по изученным разделам;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5.599999999999454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3484"/>
            <w:tcBorders>
              <w:start w:sz="5.599999999999454" w:val="single" w:color="#000000"/>
              <w:top w:sz="4.800000000000182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https://infourok.ru/prezentaciya-po-istorii-itogovaya-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rabota-po-istorii-drevnego-mira-5-klass-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5224583.html?ysclid=l66u80tfql281946530</w:t>
            </w:r>
          </w:p>
        </w:tc>
      </w:tr>
      <w:tr>
        <w:trPr>
          <w:trHeight w:hRule="exact" w:val="348"/>
        </w:trPr>
        <w:tc>
          <w:tcPr>
            <w:tcW w:type="dxa" w:w="2198"/>
            <w:gridSpan w:val="2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type="dxa" w:w="528"/>
            <w:tcBorders>
              <w:start w:sz="4.800000000000182" w:val="single" w:color="#000000"/>
              <w:top w:sz="5.599999999999909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type="dxa" w:w="12776"/>
            <w:gridSpan w:val="6"/>
            <w:tcBorders>
              <w:start w:sz="4.7999999999999545" w:val="single" w:color="#000000"/>
              <w:top w:sz="5.599999999999909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20"/>
        </w:trPr>
        <w:tc>
          <w:tcPr>
            <w:tcW w:type="dxa" w:w="2198"/>
            <w:gridSpan w:val="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ОБЩЕЕ КОЛИЧЕСТВО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ЧАСОВ ПО ПРОГРАММЕ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68</w:t>
            </w:r>
          </w:p>
        </w:tc>
        <w:tc>
          <w:tcPr>
            <w:tcW w:type="dxa" w:w="1104"/>
            <w:tcBorders>
              <w:start w:sz="4.7999999999999545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type="dxa" w:w="1140"/>
            <w:tcBorders>
              <w:start w:sz="4.7999999999999545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9</w:t>
            </w:r>
          </w:p>
        </w:tc>
        <w:tc>
          <w:tcPr>
            <w:tcW w:type="dxa" w:w="10532"/>
            <w:gridSpan w:val="4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808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sectPr>
          <w:pgSz w:w="16840" w:h="11900"/>
          <w:pgMar w:top="1440" w:right="1440" w:bottom="1440" w:left="1440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12"/>
        <w:ind w:left="0" w:right="0" w:firstLine="0"/>
        <w:jc w:val="left"/>
      </w:pPr>
      <w:r>
        <w:rPr>
          <w:w w:val="101.98662799337637"/>
          <w:rFonts w:ascii="Times New Roman" w:hAnsi="Times New Roman" w:eastAsia="Times New Roman"/>
          <w:b/>
          <w:i w:val="0"/>
          <w:color w:val="000000"/>
          <w:sz w:val="23"/>
        </w:rPr>
        <w:t xml:space="preserve">ПОУРОЧНОЕ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482"/>
        </w:trPr>
        <w:tc>
          <w:tcPr>
            <w:tcW w:type="dxa" w:w="492"/>
            <w:vMerge w:val="restart"/>
            <w:tcBorders>
              <w:start w:sz="4.7999999999999545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>№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>п/п</w:t>
            </w:r>
          </w:p>
        </w:tc>
        <w:tc>
          <w:tcPr>
            <w:tcW w:type="dxa" w:w="3414"/>
            <w:vMerge w:val="restart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>Тема урока</w:t>
            </w:r>
          </w:p>
        </w:tc>
        <w:tc>
          <w:tcPr>
            <w:tcW w:type="dxa" w:w="3928"/>
            <w:gridSpan w:val="3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>Количество часов</w:t>
            </w:r>
          </w:p>
        </w:tc>
        <w:tc>
          <w:tcPr>
            <w:tcW w:type="dxa" w:w="1208"/>
            <w:vMerge w:val="restart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 xml:space="preserve">Дата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>изучения</w:t>
            </w:r>
          </w:p>
        </w:tc>
        <w:tc>
          <w:tcPr>
            <w:tcW w:type="dxa" w:w="1608"/>
            <w:vMerge w:val="restart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70" w:right="432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 xml:space="preserve">Виды,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 xml:space="preserve">формы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>контроля</w:t>
            </w:r>
          </w:p>
        </w:tc>
      </w:tr>
      <w:tr>
        <w:trPr>
          <w:trHeight w:hRule="exact" w:val="808"/>
        </w:trPr>
        <w:tc>
          <w:tcPr>
            <w:tcW w:type="dxa" w:w="1526"/>
            <w:vMerge/>
            <w:tcBorders>
              <w:start w:sz="4.7999999999999545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</w:tcPr>
          <w:p/>
        </w:tc>
        <w:tc>
          <w:tcPr>
            <w:tcW w:type="dxa" w:w="1526"/>
            <w:vMerge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</w:tcPr>
          <w:p/>
        </w:tc>
        <w:tc>
          <w:tcPr>
            <w:tcW w:type="dxa" w:w="71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 xml:space="preserve">всего </w:t>
            </w:r>
          </w:p>
        </w:tc>
        <w:tc>
          <w:tcPr>
            <w:tcW w:type="dxa" w:w="158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 xml:space="preserve">контрольные </w:t>
            </w:r>
            <w:r>
              <w:rPr>
                <w:w w:val="101.98662799337637"/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>работы</w:t>
            </w:r>
          </w:p>
        </w:tc>
        <w:tc>
          <w:tcPr>
            <w:tcW w:type="dxa" w:w="163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 xml:space="preserve">практические </w:t>
            </w:r>
            <w:r>
              <w:rPr>
                <w:w w:val="101.98662799337637"/>
                <w:rFonts w:ascii="Times New Roman" w:hAnsi="Times New Roman" w:eastAsia="Times New Roman"/>
                <w:b/>
                <w:i w:val="0"/>
                <w:color w:val="000000"/>
                <w:sz w:val="23"/>
              </w:rPr>
              <w:t>работы</w:t>
            </w:r>
          </w:p>
        </w:tc>
        <w:tc>
          <w:tcPr>
            <w:tcW w:type="dxa" w:w="1526"/>
            <w:vMerge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</w:tcPr>
          <w:p/>
        </w:tc>
        <w:tc>
          <w:tcPr>
            <w:tcW w:type="dxa" w:w="1526"/>
            <w:vMerge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</w:tcPr>
          <w:p/>
        </w:tc>
      </w:tr>
      <w:tr>
        <w:trPr>
          <w:trHeight w:hRule="exact" w:val="1794"/>
        </w:trPr>
        <w:tc>
          <w:tcPr>
            <w:tcW w:type="dxa" w:w="492"/>
            <w:tcBorders>
              <w:start w:sz="4.7999999999999545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Что изучает история.</w:t>
            </w:r>
          </w:p>
          <w:p>
            <w:pPr>
              <w:autoSpaceDN w:val="0"/>
              <w:autoSpaceDE w:val="0"/>
              <w:widowControl/>
              <w:spacing w:line="276" w:lineRule="auto" w:before="6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Источники исторических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знаний. Специальные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(вспомогательные)исторические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дисциплины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03.09.2022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138"/>
        </w:trPr>
        <w:tc>
          <w:tcPr>
            <w:tcW w:type="dxa" w:w="492"/>
            <w:tcBorders>
              <w:start w:sz="4.7999999999999545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Историческая хронология (счет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лет "до н.э. и "н.э.")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Историческая карта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06.09.2022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1466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Происхождение и расселение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древнейшего человека. Условия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жизни и занятия первобытных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людей. Овладение огням 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10.09.2022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</w:t>
            </w:r>
          </w:p>
        </w:tc>
      </w:tr>
      <w:tr>
        <w:trPr>
          <w:trHeight w:hRule="exact" w:val="1796"/>
        </w:trPr>
        <w:tc>
          <w:tcPr>
            <w:tcW w:type="dxa" w:w="492"/>
            <w:tcBorders>
              <w:start w:sz="4.7999999999999545" w:val="single" w:color="#000000"/>
              <w:top w:sz="4.799999999999727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Появление человека разумного.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Охота и собирательство.</w:t>
            </w:r>
          </w:p>
          <w:p>
            <w:pPr>
              <w:autoSpaceDN w:val="0"/>
              <w:autoSpaceDE w:val="0"/>
              <w:widowControl/>
              <w:spacing w:line="271" w:lineRule="auto" w:before="6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Представление об окружающем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мире, верования первобытных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людей 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13.09.2022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464"/>
        </w:trPr>
        <w:tc>
          <w:tcPr>
            <w:tcW w:type="dxa" w:w="492"/>
            <w:tcBorders>
              <w:start w:sz="4.7999999999999545" w:val="single" w:color="#000000"/>
              <w:top w:sz="4.0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5.</w:t>
            </w:r>
          </w:p>
        </w:tc>
        <w:tc>
          <w:tcPr>
            <w:tcW w:type="dxa" w:w="3414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432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Древнейшие земледельцы и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скотоводы. Род и племя.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0" w:right="576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Изобретение орудий труда.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Появление ремесел.</w:t>
            </w:r>
          </w:p>
        </w:tc>
        <w:tc>
          <w:tcPr>
            <w:tcW w:type="dxa" w:w="71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20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17.09.2022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2452"/>
        </w:trPr>
        <w:tc>
          <w:tcPr>
            <w:tcW w:type="dxa" w:w="492"/>
            <w:tcBorders>
              <w:start w:sz="4.7999999999999545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6.</w:t>
            </w:r>
          </w:p>
        </w:tc>
        <w:tc>
          <w:tcPr>
            <w:tcW w:type="dxa" w:w="3414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От первобытности к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цивилизации. Использование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металлов. Развитие обмена и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торговли. От родовой общины к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соседской общине. Появление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знати. Возникновение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древнейших цивилизаций. </w:t>
            </w:r>
          </w:p>
        </w:tc>
        <w:tc>
          <w:tcPr>
            <w:tcW w:type="dxa" w:w="71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20.09.2022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466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7.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6" w:after="0"/>
              <w:ind w:left="70" w:right="576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Природа Египта. Занятия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населения. Развития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земледелия, скотоводства,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ремесел.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24.09.2022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446"/>
        </w:trPr>
        <w:tc>
          <w:tcPr>
            <w:tcW w:type="dxa" w:w="492"/>
            <w:tcBorders>
              <w:start w:sz="4.7999999999999545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8.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Возникновение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государственной власти.</w:t>
            </w:r>
          </w:p>
          <w:p>
            <w:pPr>
              <w:autoSpaceDN w:val="0"/>
              <w:autoSpaceDE w:val="0"/>
              <w:widowControl/>
              <w:spacing w:line="262" w:lineRule="auto" w:before="68" w:after="0"/>
              <w:ind w:left="70" w:right="1152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Образование единого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государства. 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27.09.2022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556" w:bottom="664" w:left="664" w:header="720" w:footer="720" w:gutter="0"/>
          <w:cols w:space="720" w:num="1" w:equalWidth="0">
            <w:col w:w="10680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808"/>
        </w:trPr>
        <w:tc>
          <w:tcPr>
            <w:tcW w:type="dxa" w:w="492"/>
            <w:tcBorders>
              <w:start w:sz="4.7999999999999545" w:val="single" w:color="#000000"/>
              <w:top w:sz="4.800000000000011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9.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Фараон, чиновники, жрецы. 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01.10.2022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468"/>
        </w:trPr>
        <w:tc>
          <w:tcPr>
            <w:tcW w:type="dxa" w:w="492"/>
            <w:tcBorders>
              <w:start w:sz="4.7999999999999545" w:val="single" w:color="#000000"/>
              <w:top w:sz="4.0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10.</w:t>
            </w:r>
          </w:p>
        </w:tc>
        <w:tc>
          <w:tcPr>
            <w:tcW w:type="dxa" w:w="3414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Жители Древнего Египта.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Условия жизни, положение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повинности древних египтян.</w:t>
            </w:r>
          </w:p>
          <w:p>
            <w:pPr>
              <w:autoSpaceDN w:val="0"/>
              <w:autoSpaceDE w:val="0"/>
              <w:widowControl/>
              <w:spacing w:line="230" w:lineRule="auto" w:before="6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Рабы </w:t>
            </w:r>
          </w:p>
        </w:tc>
        <w:tc>
          <w:tcPr>
            <w:tcW w:type="dxa" w:w="71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04.10.2022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</w:t>
            </w:r>
          </w:p>
        </w:tc>
      </w:tr>
      <w:tr>
        <w:trPr>
          <w:trHeight w:hRule="exact" w:val="1794"/>
        </w:trPr>
        <w:tc>
          <w:tcPr>
            <w:tcW w:type="dxa" w:w="492"/>
            <w:tcBorders>
              <w:start w:sz="4.7999999999999545" w:val="single" w:color="#000000"/>
              <w:top w:sz="4.0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11.</w:t>
            </w:r>
          </w:p>
        </w:tc>
        <w:tc>
          <w:tcPr>
            <w:tcW w:type="dxa" w:w="3414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Египетское войско.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0" w:right="432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Завоевательные походы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фараонов Египта; Тутмос 3.</w:t>
            </w:r>
          </w:p>
          <w:p>
            <w:pPr>
              <w:autoSpaceDN w:val="0"/>
              <w:autoSpaceDE w:val="0"/>
              <w:widowControl/>
              <w:spacing w:line="262" w:lineRule="auto" w:before="68" w:after="0"/>
              <w:ind w:left="70" w:right="86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Могущество Египта при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Рамсесе 2. </w:t>
            </w:r>
          </w:p>
        </w:tc>
        <w:tc>
          <w:tcPr>
            <w:tcW w:type="dxa" w:w="71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20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08.10.2022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1794"/>
        </w:trPr>
        <w:tc>
          <w:tcPr>
            <w:tcW w:type="dxa" w:w="492"/>
            <w:tcBorders>
              <w:start w:sz="4.7999999999999545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12.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Религиозные верования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египтян. Боги Древнего Египта.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Храмы и жрецы. Пирамиды и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гробницы. Фараон -реформатор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Эхнатон.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11.10.2022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2452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13.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Познания древних египтян.</w:t>
            </w:r>
          </w:p>
          <w:p>
            <w:pPr>
              <w:autoSpaceDN w:val="0"/>
              <w:autoSpaceDE w:val="0"/>
              <w:widowControl/>
              <w:spacing w:line="230" w:lineRule="auto" w:before="6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Изобретения древних египтян.</w:t>
            </w:r>
          </w:p>
          <w:p>
            <w:pPr>
              <w:autoSpaceDN w:val="0"/>
              <w:autoSpaceDE w:val="0"/>
              <w:widowControl/>
              <w:spacing w:line="262" w:lineRule="auto" w:before="68" w:after="0"/>
              <w:ind w:left="70" w:right="432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Письменность ( иероглифы,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папирус); открытие Ж.Ф.</w:t>
            </w:r>
          </w:p>
          <w:p>
            <w:pPr>
              <w:autoSpaceDN w:val="0"/>
              <w:autoSpaceDE w:val="0"/>
              <w:widowControl/>
              <w:spacing w:line="271" w:lineRule="auto" w:before="70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Шампольона. Искусство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Древнего Египта (архитектура,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рельефы, фрески)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15.10.2022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2450"/>
        </w:trPr>
        <w:tc>
          <w:tcPr>
            <w:tcW w:type="dxa" w:w="492"/>
            <w:tcBorders>
              <w:start w:sz="4.7999999999999545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14.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Природные условия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Месопотамии( Междуречья).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Занятия населения.</w:t>
            </w:r>
          </w:p>
          <w:p>
            <w:pPr>
              <w:autoSpaceDN w:val="0"/>
              <w:autoSpaceDE w:val="0"/>
              <w:widowControl/>
              <w:spacing w:line="262" w:lineRule="auto" w:before="68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Образование древнейших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городов -государств.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0" w:right="86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Письменность. Мифы и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сказания. 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18.10.2022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1466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15.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6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Объединение городов-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государств под властью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Вавилона. Царь Хаммурапи и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его законы.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22.10.2022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</w:t>
            </w:r>
          </w:p>
        </w:tc>
      </w:tr>
      <w:tr>
        <w:trPr>
          <w:trHeight w:hRule="exact" w:val="1796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16.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70" w:right="432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Начало обработки железа.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Создание сильной державы.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Завоевание ассирийцев.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0" w:right="432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Культурные сокровища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Ниневии. Падение Ассирии.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25.10.2022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304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17.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Создание сильной державы.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Легендарные памятники города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Вавилона. Падение Вавилона 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29.10.2022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452" w:left="664" w:header="720" w:footer="720" w:gutter="0"/>
          <w:cols w:space="720" w:num="1" w:equalWidth="0">
            <w:col w:w="10680" w:space="0"/>
            <w:col w:w="10680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2122"/>
        </w:trPr>
        <w:tc>
          <w:tcPr>
            <w:tcW w:type="dxa" w:w="492"/>
            <w:tcBorders>
              <w:start w:sz="4.7999999999999545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18.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Природные условия, их влияние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на занятие жителей. Развитие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ремесел и торговли. Города-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государства. Финикийская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колонизация. Финикийский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алфавит .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12.11.2022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</w:t>
            </w:r>
          </w:p>
        </w:tc>
      </w:tr>
      <w:tr>
        <w:trPr>
          <w:trHeight w:hRule="exact" w:val="1796"/>
        </w:trPr>
        <w:tc>
          <w:tcPr>
            <w:tcW w:type="dxa" w:w="492"/>
            <w:tcBorders>
              <w:start w:sz="4.7999999999999545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19.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Палестина и ее население.</w:t>
            </w:r>
          </w:p>
          <w:p>
            <w:pPr>
              <w:autoSpaceDN w:val="0"/>
              <w:autoSpaceDE w:val="0"/>
              <w:widowControl/>
              <w:spacing w:line="271" w:lineRule="auto" w:before="68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Возникновение Израильского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государства. Царь Соломон.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Религиозные верования.</w:t>
            </w:r>
          </w:p>
          <w:p>
            <w:pPr>
              <w:autoSpaceDN w:val="0"/>
              <w:autoSpaceDE w:val="0"/>
              <w:widowControl/>
              <w:spacing w:line="230" w:lineRule="auto" w:before="6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Ветхозаветные предания.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15.11.2022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794"/>
        </w:trPr>
        <w:tc>
          <w:tcPr>
            <w:tcW w:type="dxa" w:w="492"/>
            <w:tcBorders>
              <w:start w:sz="4.7999999999999545" w:val="single" w:color="#000000"/>
              <w:top w:sz="4.0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20.</w:t>
            </w:r>
          </w:p>
        </w:tc>
        <w:tc>
          <w:tcPr>
            <w:tcW w:type="dxa" w:w="3414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Завоевания персов. Государство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Ахеменидов. Великие цари: Кир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 Великий, Дарий 1.</w:t>
            </w:r>
          </w:p>
          <w:p>
            <w:pPr>
              <w:autoSpaceDN w:val="0"/>
              <w:autoSpaceDE w:val="0"/>
              <w:widowControl/>
              <w:spacing w:line="262" w:lineRule="auto" w:before="68" w:after="0"/>
              <w:ind w:left="70" w:right="86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Расширение территории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державы</w:t>
            </w:r>
          </w:p>
        </w:tc>
        <w:tc>
          <w:tcPr>
            <w:tcW w:type="dxa" w:w="71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19.11.2022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</w:t>
            </w:r>
          </w:p>
        </w:tc>
      </w:tr>
      <w:tr>
        <w:trPr>
          <w:trHeight w:hRule="exact" w:val="1138"/>
        </w:trPr>
        <w:tc>
          <w:tcPr>
            <w:tcW w:type="dxa" w:w="492"/>
            <w:tcBorders>
              <w:start w:sz="4.7999999999999545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21.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Государственное устройство.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Центр и сатрапии. Управление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империей. Религия персов. 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22.11.2022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2778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22.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Природные условия Древней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Индии. Занятия населения.</w:t>
            </w:r>
          </w:p>
          <w:p>
            <w:pPr>
              <w:autoSpaceDN w:val="0"/>
              <w:autoSpaceDE w:val="0"/>
              <w:widowControl/>
              <w:spacing w:line="271" w:lineRule="auto" w:before="6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Древнейшие города-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государства. Переселение ариев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в Индию. Держава Маурьев.</w:t>
            </w:r>
          </w:p>
          <w:p>
            <w:pPr>
              <w:autoSpaceDN w:val="0"/>
              <w:autoSpaceDE w:val="0"/>
              <w:widowControl/>
              <w:spacing w:line="230" w:lineRule="auto" w:before="70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Государство Гуптов.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0" w:right="576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Общественное устройство,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варны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26.11.2022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</w:t>
            </w:r>
          </w:p>
        </w:tc>
      </w:tr>
      <w:tr>
        <w:trPr>
          <w:trHeight w:hRule="exact" w:val="1796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23.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Религиозные верования древних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индийцев. Легенды и сказания.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Возникновение буддизма.</w:t>
            </w:r>
          </w:p>
          <w:p>
            <w:pPr>
              <w:autoSpaceDN w:val="0"/>
              <w:autoSpaceDE w:val="0"/>
              <w:widowControl/>
              <w:spacing w:line="262" w:lineRule="auto" w:before="68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Культурное наследие Древней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Индии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29.11.2022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</w:t>
            </w:r>
          </w:p>
        </w:tc>
      </w:tr>
      <w:tr>
        <w:trPr>
          <w:trHeight w:hRule="exact" w:val="2760"/>
        </w:trPr>
        <w:tc>
          <w:tcPr>
            <w:tcW w:type="dxa" w:w="492"/>
            <w:tcBorders>
              <w:start w:sz="4.7999999999999545" w:val="single" w:color="#000000"/>
              <w:top w:sz="4.79999999999927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24.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6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Природные условия Древнего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Китая. Хозяйственная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деятельность  и условия жизни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населения. Древнейшие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царства. Создание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объединенной империи. Цинь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Шихуанди. Возведение Великой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Китайской стены.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03.12.2022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27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1028" w:left="664" w:header="720" w:footer="720" w:gutter="0"/>
          <w:cols w:space="720" w:num="1" w:equalWidth="0">
            <w:col w:w="10680" w:space="0"/>
            <w:col w:w="10680" w:space="0"/>
            <w:col w:w="10680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2122"/>
        </w:trPr>
        <w:tc>
          <w:tcPr>
            <w:tcW w:type="dxa" w:w="492"/>
            <w:tcBorders>
              <w:start w:sz="4.7999999999999545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25.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6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Правление династии Хань.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Жизнь в империи: правители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подданные, положение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различных групп населения.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Развития ремесел и торговли.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Великий шелковый путь. 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06.12.2022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466"/>
        </w:trPr>
        <w:tc>
          <w:tcPr>
            <w:tcW w:type="dxa" w:w="492"/>
            <w:tcBorders>
              <w:start w:sz="4.7999999999999545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26.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6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Религиозно-философские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учения. Конфуций. Научные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знания и изобретения древних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китайцев. Храмы. 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10.12.2022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1466"/>
        </w:trPr>
        <w:tc>
          <w:tcPr>
            <w:tcW w:type="dxa" w:w="492"/>
            <w:tcBorders>
              <w:start w:sz="4.7999999999999545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27.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Природные условия Древней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Греции. Основные области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расселения древних греков.</w:t>
            </w:r>
          </w:p>
          <w:p>
            <w:pPr>
              <w:autoSpaceDN w:val="0"/>
              <w:autoSpaceDE w:val="0"/>
              <w:widowControl/>
              <w:spacing w:line="230" w:lineRule="auto" w:before="6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Занятия населения 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13.12.2022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796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28.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70" w:right="432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Древнейшие государства на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Крите. Расцвет и гибель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Минойской цивилизации.</w:t>
            </w:r>
          </w:p>
          <w:p>
            <w:pPr>
              <w:autoSpaceDN w:val="0"/>
              <w:autoSpaceDE w:val="0"/>
              <w:widowControl/>
              <w:spacing w:line="262" w:lineRule="auto" w:before="68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Государства ахейской Греции(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Микены, Тиринф)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17.12.2022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</w:t>
            </w:r>
          </w:p>
        </w:tc>
      </w:tr>
      <w:tr>
        <w:trPr>
          <w:trHeight w:hRule="exact" w:val="808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29.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Троянская война. Вторжение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дорийских племен.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20.12.2022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</w:t>
            </w:r>
          </w:p>
        </w:tc>
      </w:tr>
      <w:tr>
        <w:trPr>
          <w:trHeight w:hRule="exact" w:val="810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30.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576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Поэмы Гомера "Илиада" и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"Одиссея" 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24.12.2022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138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31.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Подъем хозяйственной жизни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после "темных веков". Развитие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ремесла и торговли 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27.12.2022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466"/>
        </w:trPr>
        <w:tc>
          <w:tcPr>
            <w:tcW w:type="dxa" w:w="492"/>
            <w:tcBorders>
              <w:start w:sz="4.7999999999999545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32.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70" w:right="576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Образование городов-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государств. Политическое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устройство полисов.</w:t>
            </w:r>
          </w:p>
          <w:p>
            <w:pPr>
              <w:autoSpaceDN w:val="0"/>
              <w:autoSpaceDE w:val="0"/>
              <w:widowControl/>
              <w:spacing w:line="230" w:lineRule="auto" w:before="6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Аристократия и демос. 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31.12.2022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466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33.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Греческая колонизация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побережья Средиземного и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Черного морей. Метрополии и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колонии.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10.01.2023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</w:t>
            </w:r>
          </w:p>
        </w:tc>
      </w:tr>
      <w:tr>
        <w:trPr>
          <w:trHeight w:hRule="exact" w:val="1446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34.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432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Афины: утверждение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демократии. Законы Солона.</w:t>
            </w:r>
          </w:p>
          <w:p>
            <w:pPr>
              <w:autoSpaceDN w:val="0"/>
              <w:autoSpaceDE w:val="0"/>
              <w:widowControl/>
              <w:spacing w:line="262" w:lineRule="auto" w:before="68" w:after="0"/>
              <w:ind w:left="70" w:right="86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Реформы Клисфена, их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значение. 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14.01.2023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1128" w:left="664" w:header="720" w:footer="720" w:gutter="0"/>
          <w:cols w:space="720" w:num="1" w:equalWidth="0">
            <w:col w:w="10680" w:space="0"/>
            <w:col w:w="10680" w:space="0"/>
            <w:col w:w="10680" w:space="0"/>
            <w:col w:w="10680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1794"/>
        </w:trPr>
        <w:tc>
          <w:tcPr>
            <w:tcW w:type="dxa" w:w="492"/>
            <w:tcBorders>
              <w:start w:sz="4.7999999999999545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35.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6" w:after="0"/>
              <w:ind w:left="70" w:right="432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Спарта: основные группы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населения, политическое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устройство. Организация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военного дела. Спартанское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воспитание. 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17.01.2023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</w:t>
            </w:r>
          </w:p>
        </w:tc>
      </w:tr>
      <w:tr>
        <w:trPr>
          <w:trHeight w:hRule="exact" w:val="1138"/>
        </w:trPr>
        <w:tc>
          <w:tcPr>
            <w:tcW w:type="dxa" w:w="492"/>
            <w:tcBorders>
              <w:start w:sz="4.7999999999999545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36.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Причины войн. Походы персов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на Грецию. Битва при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Марафоне. 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21.01.2023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2450"/>
        </w:trPr>
        <w:tc>
          <w:tcPr>
            <w:tcW w:type="dxa" w:w="492"/>
            <w:tcBorders>
              <w:start w:sz="4.7999999999999545" w:val="single" w:color="#000000"/>
              <w:top w:sz="4.7999999999999545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37.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Усиление афинского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могущества; Фемистокл. Битва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 Фермопилах. Захват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персами Аттики. Победы греков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 Саламинском сражении, при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Платеях и Микале. Итоги греко-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персидских войн. 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24.01.2023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468"/>
        </w:trPr>
        <w:tc>
          <w:tcPr>
            <w:tcW w:type="dxa" w:w="492"/>
            <w:tcBorders>
              <w:start w:sz="4.7999999999999545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38.</w:t>
            </w:r>
          </w:p>
        </w:tc>
        <w:tc>
          <w:tcPr>
            <w:tcW w:type="dxa" w:w="3414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00" w:after="0"/>
              <w:ind w:left="70" w:right="86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Расцвет Афинского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государства. Развитие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демократии. Афины при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Перикле.</w:t>
            </w:r>
          </w:p>
        </w:tc>
        <w:tc>
          <w:tcPr>
            <w:tcW w:type="dxa" w:w="71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63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28.01.2023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808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39.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Развитие ремесла, торговли,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сельского хозяйства. Рабство 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31.01.2023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810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40.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Пелопоннесская война. Упадок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Эллады.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04.02.2023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1138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41.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Верования древних греков.</w:t>
            </w:r>
          </w:p>
          <w:p>
            <w:pPr>
              <w:autoSpaceDN w:val="0"/>
              <w:autoSpaceDE w:val="0"/>
              <w:widowControl/>
              <w:spacing w:line="230" w:lineRule="auto" w:before="6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Сказания о богах и героях.</w:t>
            </w:r>
          </w:p>
          <w:p>
            <w:pPr>
              <w:autoSpaceDN w:val="0"/>
              <w:autoSpaceDE w:val="0"/>
              <w:widowControl/>
              <w:spacing w:line="230" w:lineRule="auto" w:before="68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Пантеон богов. Храмы и жрецы 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07.02.2023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</w:t>
            </w:r>
          </w:p>
        </w:tc>
      </w:tr>
      <w:tr>
        <w:trPr>
          <w:trHeight w:hRule="exact" w:val="808"/>
        </w:trPr>
        <w:tc>
          <w:tcPr>
            <w:tcW w:type="dxa" w:w="492"/>
            <w:tcBorders>
              <w:start w:sz="4.7999999999999545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42.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Школа и образование. Развитие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наук. Греческая философия. 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11.02.2023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466"/>
        </w:trPr>
        <w:tc>
          <w:tcPr>
            <w:tcW w:type="dxa" w:w="492"/>
            <w:tcBorders>
              <w:start w:sz="4.7999999999999545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43.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Литература. Архитектура и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скульптура. Театр. Спортивные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состязания; общегреческие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игры в Олимпии. 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14.02.2023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</w:t>
            </w:r>
          </w:p>
        </w:tc>
      </w:tr>
      <w:tr>
        <w:trPr>
          <w:trHeight w:hRule="exact" w:val="1466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44.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 Возвышение Македонии.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Политика Филиппа 2.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0" w:right="576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Главенство Македонии над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греческими полисами 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18.02.2023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872"/>
        </w:trPr>
        <w:tc>
          <w:tcPr>
            <w:tcW w:type="dxa" w:w="492"/>
            <w:tcBorders>
              <w:start w:sz="4.7999999999999545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45.</w:t>
            </w:r>
          </w:p>
        </w:tc>
        <w:tc>
          <w:tcPr>
            <w:tcW w:type="dxa" w:w="3414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Александр Македонский и его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завоевание на Востоке. </w:t>
            </w:r>
          </w:p>
        </w:tc>
        <w:tc>
          <w:tcPr>
            <w:tcW w:type="dxa" w:w="71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20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21.02.2023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1010" w:left="664" w:header="720" w:footer="720" w:gutter="0"/>
          <w:cols w:space="720" w:num="1" w:equalWidth="0">
            <w:col w:w="10680" w:space="0"/>
            <w:col w:w="10680" w:space="0"/>
            <w:col w:w="10680" w:space="0"/>
            <w:col w:w="10680" w:space="0"/>
            <w:col w:w="10680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1794"/>
        </w:trPr>
        <w:tc>
          <w:tcPr>
            <w:tcW w:type="dxa" w:w="492"/>
            <w:tcBorders>
              <w:start w:sz="4.7999999999999545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46.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432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Распад державы Александра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Македонского.</w:t>
            </w:r>
          </w:p>
          <w:p>
            <w:pPr>
              <w:autoSpaceDN w:val="0"/>
              <w:autoSpaceDE w:val="0"/>
              <w:widowControl/>
              <w:spacing w:line="271" w:lineRule="auto" w:before="68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Эллинистические государства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Востока. Культура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эллинистического мира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25.02.2023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794"/>
        </w:trPr>
        <w:tc>
          <w:tcPr>
            <w:tcW w:type="dxa" w:w="492"/>
            <w:tcBorders>
              <w:start w:sz="4.7999999999999545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47.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6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Природа и население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Апеннинского полуострова в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древности. Этрусские города-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государства. Легенды об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основании Рима. 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28.02.2023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810"/>
        </w:trPr>
        <w:tc>
          <w:tcPr>
            <w:tcW w:type="dxa" w:w="492"/>
            <w:tcBorders>
              <w:start w:sz="4.7999999999999545" w:val="single" w:color="#000000"/>
              <w:top w:sz="4.7999999999999545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48.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576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Управление в древнейшем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Риме. Сенат.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04.03.2023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</w:t>
            </w:r>
          </w:p>
        </w:tc>
      </w:tr>
      <w:tr>
        <w:trPr>
          <w:trHeight w:hRule="exact" w:val="1138"/>
        </w:trPr>
        <w:tc>
          <w:tcPr>
            <w:tcW w:type="dxa" w:w="492"/>
            <w:tcBorders>
              <w:start w:sz="4.7999999999999545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49.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Республика Римских граждан.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Патриции и плебеи. Управление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 законы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07.03.2023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810"/>
        </w:trPr>
        <w:tc>
          <w:tcPr>
            <w:tcW w:type="dxa" w:w="492"/>
            <w:tcBorders>
              <w:start w:sz="4.7999999999999545" w:val="single" w:color="#000000"/>
              <w:top w:sz="4.799999999999727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50.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727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432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Верования древних римлян.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Боги. Жрецы.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11.03.2023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727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492"/>
            <w:tcBorders>
              <w:start w:sz="4.7999999999999545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51.</w:t>
            </w:r>
          </w:p>
        </w:tc>
        <w:tc>
          <w:tcPr>
            <w:tcW w:type="dxa" w:w="3414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70" w:right="432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Римское войско. Завоевание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Римом Италии.</w:t>
            </w:r>
          </w:p>
        </w:tc>
        <w:tc>
          <w:tcPr>
            <w:tcW w:type="dxa" w:w="71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14.03.2023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810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52.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Причины войн. Ганнибал; битва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при Каннах.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18.03.2023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</w:t>
            </w:r>
          </w:p>
        </w:tc>
      </w:tr>
      <w:tr>
        <w:trPr>
          <w:trHeight w:hRule="exact" w:val="1466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53.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Поражение Карфагена.</w:t>
            </w:r>
          </w:p>
          <w:p>
            <w:pPr>
              <w:autoSpaceDN w:val="0"/>
              <w:autoSpaceDE w:val="0"/>
              <w:widowControl/>
              <w:spacing w:line="271" w:lineRule="auto" w:before="68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Установление господства Рима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 Средиземноморье. Римские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провинции. 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01.04.2023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138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54.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Подъем сельского хозяйства.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Латифундии. Рабство.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Восстание Спартака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04.04.2023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136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55.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Борьба за аграрную реформу.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Реформы Гракхов: проекты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реформ, мероприятия, итоги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08.04.2023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810"/>
        </w:trPr>
        <w:tc>
          <w:tcPr>
            <w:tcW w:type="dxa" w:w="492"/>
            <w:tcBorders>
              <w:start w:sz="4.7999999999999545" w:val="single" w:color="#000000"/>
              <w:top w:sz="4.0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56.</w:t>
            </w:r>
          </w:p>
        </w:tc>
        <w:tc>
          <w:tcPr>
            <w:tcW w:type="dxa" w:w="3414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Гражданская война и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установление диктатуры Суллы </w:t>
            </w:r>
          </w:p>
        </w:tc>
        <w:tc>
          <w:tcPr>
            <w:tcW w:type="dxa" w:w="71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11.04.2023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</w:t>
            </w:r>
          </w:p>
        </w:tc>
      </w:tr>
      <w:tr>
        <w:trPr>
          <w:trHeight w:hRule="exact" w:val="1490"/>
        </w:trPr>
        <w:tc>
          <w:tcPr>
            <w:tcW w:type="dxa" w:w="492"/>
            <w:tcBorders>
              <w:start w:sz="4.7999999999999545" w:val="single" w:color="#000000"/>
              <w:top w:sz="4.79999999999927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57.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Первый триумвират. Участие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армии в гражданских войнах.</w:t>
            </w:r>
          </w:p>
          <w:p>
            <w:pPr>
              <w:autoSpaceDN w:val="0"/>
              <w:autoSpaceDE w:val="0"/>
              <w:widowControl/>
              <w:spacing w:line="262" w:lineRule="auto" w:before="68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Гай Юлий Цезарь: путь к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власти, диктатура.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15.04.2023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272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1118"/>
        </w:trPr>
        <w:tc>
          <w:tcPr>
            <w:tcW w:type="dxa" w:w="492"/>
            <w:tcBorders>
              <w:start w:sz="4.7999999999999545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58.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27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Борьба за власть между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наследниками Цезаря. Победа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Октавиана 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18.04.2023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27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558" w:left="664" w:header="720" w:footer="720" w:gutter="0"/>
          <w:cols w:space="720" w:num="1" w:equalWidth="0">
            <w:col w:w="10680" w:space="0"/>
            <w:col w:w="10680" w:space="0"/>
            <w:col w:w="10680" w:space="0"/>
            <w:col w:w="10680" w:space="0"/>
            <w:col w:w="10680" w:space="0"/>
            <w:col w:w="10680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>
        <w:trPr>
          <w:trHeight w:hRule="exact" w:val="808"/>
        </w:trPr>
        <w:tc>
          <w:tcPr>
            <w:tcW w:type="dxa" w:w="492"/>
            <w:tcBorders>
              <w:start w:sz="4.7999999999999545" w:val="single" w:color="#000000"/>
              <w:top w:sz="4.800000000000011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59.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011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Установление императорской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власти. Октавиан Август 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011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22.04.2023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011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810"/>
        </w:trPr>
        <w:tc>
          <w:tcPr>
            <w:tcW w:type="dxa" w:w="492"/>
            <w:tcBorders>
              <w:start w:sz="4.7999999999999545" w:val="single" w:color="#000000"/>
              <w:top w:sz="4.0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60.</w:t>
            </w:r>
          </w:p>
        </w:tc>
        <w:tc>
          <w:tcPr>
            <w:tcW w:type="dxa" w:w="3414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Императоры Рима: завоеватели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 правители</w:t>
            </w:r>
          </w:p>
        </w:tc>
        <w:tc>
          <w:tcPr>
            <w:tcW w:type="dxa" w:w="71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25.04.2023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Тестирование;</w:t>
            </w:r>
          </w:p>
        </w:tc>
      </w:tr>
      <w:tr>
        <w:trPr>
          <w:trHeight w:hRule="exact" w:val="1466"/>
        </w:trPr>
        <w:tc>
          <w:tcPr>
            <w:tcW w:type="dxa" w:w="492"/>
            <w:tcBorders>
              <w:start w:sz="4.7999999999999545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61.</w:t>
            </w:r>
          </w:p>
        </w:tc>
        <w:tc>
          <w:tcPr>
            <w:tcW w:type="dxa" w:w="3414"/>
            <w:tcBorders>
              <w:start w:sz="4.800000000000011" w:val="single" w:color="#000000"/>
              <w:top w:sz="4.7999999999999545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Римская империя: территория,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управление, Римское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гражданство. Повседневная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жизнь в столице и провинциях </w:t>
            </w:r>
          </w:p>
        </w:tc>
        <w:tc>
          <w:tcPr>
            <w:tcW w:type="dxa" w:w="714"/>
            <w:tcBorders>
              <w:start w:sz="4.7999999999999545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29.04.2023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466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62.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Возникновение и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распространение христианства.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Преследование христиан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римскими властями.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06.05.2023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</w:t>
            </w:r>
          </w:p>
        </w:tc>
      </w:tr>
      <w:tr>
        <w:trPr>
          <w:trHeight w:hRule="exact" w:val="1796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63.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Император Константин 1,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перенос столицы в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Константинополь. Разделение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Римской империи на Западную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 Восточную части.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13.05.2023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1466"/>
        </w:trPr>
        <w:tc>
          <w:tcPr>
            <w:tcW w:type="dxa" w:w="492"/>
            <w:tcBorders>
              <w:start w:sz="4.7999999999999545" w:val="single" w:color="#000000"/>
              <w:top w:sz="4.0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64.</w:t>
            </w:r>
          </w:p>
        </w:tc>
        <w:tc>
          <w:tcPr>
            <w:tcW w:type="dxa" w:w="3414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Начала Великого переселения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народов. Рим и варвары.</w:t>
            </w:r>
          </w:p>
          <w:p>
            <w:pPr>
              <w:autoSpaceDN w:val="0"/>
              <w:autoSpaceDE w:val="0"/>
              <w:widowControl/>
              <w:spacing w:line="262" w:lineRule="auto" w:before="70" w:after="0"/>
              <w:ind w:left="70" w:right="432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Падение Западной Римской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империи .</w:t>
            </w:r>
          </w:p>
        </w:tc>
        <w:tc>
          <w:tcPr>
            <w:tcW w:type="dxa" w:w="71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16.05.2023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1136"/>
        </w:trPr>
        <w:tc>
          <w:tcPr>
            <w:tcW w:type="dxa" w:w="492"/>
            <w:tcBorders>
              <w:start w:sz="4.7999999999999545" w:val="single" w:color="#000000"/>
              <w:top w:sz="4.0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65.</w:t>
            </w:r>
          </w:p>
        </w:tc>
        <w:tc>
          <w:tcPr>
            <w:tcW w:type="dxa" w:w="3414"/>
            <w:tcBorders>
              <w:start w:sz="4.800000000000011" w:val="single" w:color="#000000"/>
              <w:top w:sz="4.0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6" w:after="0"/>
              <w:ind w:left="70" w:right="288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Римская литература, золотой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век поэзии. Ораторское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искусство. Цицерон</w:t>
            </w:r>
          </w:p>
        </w:tc>
        <w:tc>
          <w:tcPr>
            <w:tcW w:type="dxa" w:w="71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0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20.05.2023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0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72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Устный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опрос;</w:t>
            </w:r>
          </w:p>
        </w:tc>
      </w:tr>
      <w:tr>
        <w:trPr>
          <w:trHeight w:hRule="exact" w:val="810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66.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86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Развитие наук. Римские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историки 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23.05.2023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Письменный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контроль;</w:t>
            </w:r>
          </w:p>
        </w:tc>
      </w:tr>
      <w:tr>
        <w:trPr>
          <w:trHeight w:hRule="exact" w:val="810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67.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576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Архитектура и скульптура.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Пантеон.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27.05.2023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6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Практическая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1136"/>
        </w:trPr>
        <w:tc>
          <w:tcPr>
            <w:tcW w:type="dxa" w:w="492"/>
            <w:tcBorders>
              <w:start w:sz="4.7999999999999545" w:val="single" w:color="#000000"/>
              <w:top w:sz="4.800000000000182" w:val="single" w:color="#000000"/>
              <w:end w:sz="4.800000000000011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center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68.</w:t>
            </w:r>
          </w:p>
        </w:tc>
        <w:tc>
          <w:tcPr>
            <w:tcW w:type="dxa" w:w="3414"/>
            <w:tcBorders>
              <w:start w:sz="4.800000000000011" w:val="single" w:color="#000000"/>
              <w:top w:sz="4.800000000000182" w:val="single" w:color="#000000"/>
              <w:end w:sz="4.7999999999999545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Историческое и культурное </w:t>
            </w:r>
            <w:r>
              <w:br/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наследие цивилизаций Древнего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мира</w:t>
            </w:r>
          </w:p>
        </w:tc>
        <w:tc>
          <w:tcPr>
            <w:tcW w:type="dxa" w:w="714"/>
            <w:tcBorders>
              <w:start w:sz="4.7999999999999545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1</w:t>
            </w:r>
          </w:p>
        </w:tc>
        <w:tc>
          <w:tcPr>
            <w:tcW w:type="dxa" w:w="158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63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0</w:t>
            </w:r>
          </w:p>
        </w:tc>
        <w:tc>
          <w:tcPr>
            <w:tcW w:type="dxa" w:w="1208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30.05.2023 </w:t>
            </w:r>
          </w:p>
        </w:tc>
        <w:tc>
          <w:tcPr>
            <w:tcW w:type="dxa" w:w="1608"/>
            <w:tcBorders>
              <w:start w:sz="4.799999999999727" w:val="single" w:color="#000000"/>
              <w:top w:sz="4.800000000000182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4" w:after="0"/>
              <w:ind w:left="70" w:right="144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Контрольная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работа;</w:t>
            </w:r>
          </w:p>
        </w:tc>
      </w:tr>
      <w:tr>
        <w:trPr>
          <w:trHeight w:hRule="exact" w:val="790"/>
        </w:trPr>
        <w:tc>
          <w:tcPr>
            <w:tcW w:type="dxa" w:w="3906"/>
            <w:gridSpan w:val="2"/>
            <w:tcBorders>
              <w:start w:sz="4.7999999999999545" w:val="single" w:color="#000000"/>
              <w:top w:sz="4.0" w:val="single" w:color="#000000"/>
              <w:end w:sz="4.7999999999999545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 xml:space="preserve">ОБЩЕЕ КОЛИЧЕСТВО ЧАСОВ ПО </w:t>
            </w: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ПРОГРАММЕ</w:t>
            </w:r>
          </w:p>
        </w:tc>
        <w:tc>
          <w:tcPr>
            <w:tcW w:type="dxa" w:w="714"/>
            <w:tcBorders>
              <w:start w:sz="4.7999999999999545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68</w:t>
            </w:r>
          </w:p>
        </w:tc>
        <w:tc>
          <w:tcPr>
            <w:tcW w:type="dxa" w:w="1584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4</w:t>
            </w:r>
          </w:p>
        </w:tc>
        <w:tc>
          <w:tcPr>
            <w:tcW w:type="dxa" w:w="1630"/>
            <w:tcBorders>
              <w:start w:sz="4.800000000000182" w:val="single" w:color="#000000"/>
              <w:top w:sz="4.0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0" w:right="0" w:firstLine="0"/>
              <w:jc w:val="left"/>
            </w:pPr>
            <w:r>
              <w:rPr>
                <w:w w:val="101.98662799337637"/>
                <w:rFonts w:ascii="Times New Roman" w:hAnsi="Times New Roman" w:eastAsia="Times New Roman"/>
                <w:b w:val="0"/>
                <w:i w:val="0"/>
                <w:color w:val="000000"/>
                <w:sz w:val="23"/>
              </w:rPr>
              <w:t>9</w:t>
            </w:r>
          </w:p>
        </w:tc>
        <w:tc>
          <w:tcPr>
            <w:tcW w:type="dxa" w:w="2816"/>
            <w:gridSpan w:val="2"/>
            <w:tcBorders>
              <w:start w:sz="4.800000000000182" w:val="single" w:color="#000000"/>
              <w:top w:sz="4.0" w:val="single" w:color="#000000"/>
              <w:end w:sz="4.0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556" w:bottom="1440" w:left="664" w:header="720" w:footer="720" w:gutter="0"/>
          <w:cols w:space="720" w:num="1" w:equalWidth="0">
            <w:col w:w="10680" w:space="0"/>
            <w:col w:w="10680" w:space="0"/>
            <w:col w:w="10680" w:space="0"/>
            <w:col w:w="10680" w:space="0"/>
            <w:col w:w="10680" w:space="0"/>
            <w:col w:w="10680" w:space="0"/>
            <w:col w:w="10680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71" w:lineRule="auto" w:before="166" w:after="0"/>
        <w:ind w:left="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Вигасин А.А., Годер Г.И., Свенцицкая И.С.; под редакцией Искендерова А.А. Всеобщая история.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История Древнего мира.5 кл. Издательство «Просвещение»;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62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Годер Г.И. Всеобщая история. История древнего мира. Рабочая тетрадь. 5 класс. В 2-х частях. Части 1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2 М, Просвещение , 2014.</w:t>
      </w:r>
    </w:p>
    <w:p>
      <w:pPr>
        <w:autoSpaceDN w:val="0"/>
        <w:autoSpaceDE w:val="0"/>
        <w:widowControl/>
        <w:spacing w:line="262" w:lineRule="auto" w:before="408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Максимов Ю.И. Тесты по истории древнего мира: 5 класс к учебнику А.А. Вигасина, Г.И. Годера,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И.С. Свенцицкой "История Древнего мира. 5 класс . "изд.4-е, переработ. и доп. М., "Экзамен", 2013.</w:t>
      </w:r>
    </w:p>
    <w:p>
      <w:pPr>
        <w:autoSpaceDN w:val="0"/>
        <w:autoSpaceDE w:val="0"/>
        <w:widowControl/>
        <w:spacing w:line="262" w:lineRule="auto" w:before="406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Уколова И.Е. История. Древний мир. Поурочные методические рекомендации. 5 класс: пособие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учителей общеобразовательных организаций. М., Просвещение, 2013.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62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1. https://infourok.ru/biblioteka/klass-5/uchebnik-314/type-56-подборка презентаций по темам по истории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Древнего мира 5 класс</w:t>
      </w:r>
    </w:p>
    <w:p>
      <w:pPr>
        <w:autoSpaceDN w:val="0"/>
        <w:autoSpaceDE w:val="0"/>
        <w:widowControl/>
        <w:spacing w:line="230" w:lineRule="auto" w:before="40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2. https://pptcloud.ru/history/ olimpijskie-igry-v-drevnosti-5-klass-68041</w:t>
      </w:r>
    </w:p>
    <w:p>
      <w:pPr>
        <w:autoSpaceDN w:val="0"/>
        <w:autoSpaceDE w:val="0"/>
        <w:widowControl/>
        <w:spacing w:line="262" w:lineRule="auto" w:before="406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3. hrono.ru-хронологические таблицы на сайте "Хронос" . Начальная история (3 тыс. лет до н.э.).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История 4 в до н.э.-20век. Ежегодные подробные хронологические таблицы по событиям и странам.</w:t>
      </w:r>
    </w:p>
    <w:p>
      <w:pPr>
        <w:autoSpaceDN w:val="0"/>
        <w:autoSpaceDE w:val="0"/>
        <w:widowControl/>
        <w:spacing w:line="262" w:lineRule="auto" w:before="406" w:after="0"/>
        <w:ind w:left="0" w:right="57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4. https://infourok.ru/atlasi-po-istorii-drevnego-mira-klass-5-klass- атлас по истории Древнего мира 5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класс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680" w:space="0"/>
            <w:col w:w="10680" w:space="0"/>
            <w:col w:w="10680" w:space="0"/>
            <w:col w:w="10680" w:space="0"/>
            <w:col w:w="10680" w:space="0"/>
            <w:col w:w="10680" w:space="0"/>
            <w:col w:w="10680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МАТЕРИАЛЬНО-ТЕХНИЧЕСКОЕ ОБЕСПЕЧЕНИЕ ОБРАЗОВАТЕЛЬНОГО ПРОЦЕССА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УЧЕБНОЕ ОБОРУДОВАНИЕ</w:t>
      </w:r>
    </w:p>
    <w:p>
      <w:pPr>
        <w:autoSpaceDN w:val="0"/>
        <w:autoSpaceDE w:val="0"/>
        <w:widowControl/>
        <w:spacing w:line="271" w:lineRule="auto" w:before="166" w:after="0"/>
        <w:ind w:left="0" w:right="705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1. Учебные карты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2. Печатные раздаточные пособия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3. Комплекты карт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ОБОРУДОВАНИЕ ДЛЯ ПРОВЕДЕНИЯ ПРАКТИЧЕСКИХ РАБОТ</w:t>
      </w:r>
    </w:p>
    <w:p>
      <w:pPr>
        <w:autoSpaceDN w:val="0"/>
        <w:autoSpaceDE w:val="0"/>
        <w:widowControl/>
        <w:spacing w:line="278" w:lineRule="auto" w:before="166" w:after="0"/>
        <w:ind w:left="0" w:right="38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1. Классная магнитная доска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2. Настенная доска с приспособлением для крепления картинок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3. Колонки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4. Компьютер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680" w:space="0"/>
            <w:col w:w="10680" w:space="0"/>
            <w:col w:w="10680" w:space="0"/>
            <w:col w:w="10680" w:space="0"/>
            <w:col w:w="10680" w:space="0"/>
            <w:col w:w="10680" w:space="0"/>
            <w:col w:w="10680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5534" w:space="0"/>
            <w:col w:w="10108" w:space="0"/>
            <w:col w:w="10536" w:space="0"/>
            <w:col w:w="10548" w:space="0"/>
            <w:col w:w="10584" w:space="0"/>
            <w:col w:w="10554" w:space="0"/>
            <w:col w:w="10542" w:space="0"/>
            <w:col w:w="10584" w:space="0"/>
            <w:col w:w="9794" w:space="0"/>
            <w:col w:w="10584" w:space="0"/>
            <w:col w:w="9020" w:space="0"/>
            <w:col w:w="10284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680" w:space="0"/>
        <w:col w:w="10680" w:space="0"/>
        <w:col w:w="10680" w:space="0"/>
        <w:col w:w="10680" w:space="0"/>
        <w:col w:w="10680" w:space="0"/>
        <w:col w:w="10680" w:space="0"/>
        <w:col w:w="10680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5534" w:space="0"/>
        <w:col w:w="10108" w:space="0"/>
        <w:col w:w="10536" w:space="0"/>
        <w:col w:w="10548" w:space="0"/>
        <w:col w:w="10584" w:space="0"/>
        <w:col w:w="10554" w:space="0"/>
        <w:col w:w="10542" w:space="0"/>
        <w:col w:w="10584" w:space="0"/>
        <w:col w:w="9794" w:space="0"/>
        <w:col w:w="10584" w:space="0"/>
        <w:col w:w="9020" w:space="0"/>
        <w:col w:w="102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